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0DA48F" w14:textId="5B2EADBB" w:rsidR="007166CE" w:rsidRDefault="00FE6515" w:rsidP="007754C8">
      <w:pPr>
        <w:pStyle w:val="berschrift1"/>
        <w:rPr>
          <w:b w:val="0"/>
          <w:bCs w:val="0"/>
          <w:sz w:val="32"/>
          <w:szCs w:val="32"/>
        </w:rPr>
      </w:pPr>
      <w:r>
        <w:rPr>
          <w:b w:val="0"/>
          <w:bCs w:val="0"/>
          <w:noProof/>
          <w:sz w:val="32"/>
          <w:szCs w:val="32"/>
        </w:rPr>
        <w:drawing>
          <wp:inline distT="0" distB="0" distL="0" distR="0" wp14:anchorId="28CBC3A4" wp14:editId="1C2A319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26EC683" w14:textId="77777777" w:rsidR="007166CE" w:rsidRDefault="007166CE" w:rsidP="007166CE">
      <w:pPr>
        <w:pStyle w:val="berschrift1"/>
      </w:pPr>
      <w:r>
        <w:br w:type="page"/>
      </w:r>
      <w:r>
        <w:lastRenderedPageBreak/>
        <w:t>Vorwort</w:t>
      </w:r>
    </w:p>
    <w:p w14:paraId="0EC24AC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EBBC787" w14:textId="77777777" w:rsidR="007E1779" w:rsidRDefault="008D7463" w:rsidP="007166CE">
      <w:r>
        <w:t xml:space="preserve">Dieses Jahr hat uns allen eine Menge abverlangt – doch Gott hat uns hindurchgetragen. </w:t>
      </w:r>
    </w:p>
    <w:p w14:paraId="14E25CF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B1517D1" w14:textId="77777777" w:rsidR="007E1779" w:rsidRDefault="007E1779" w:rsidP="007166CE">
      <w:r>
        <w:t>Vielleicht hat aber auch der eine oder die andere Lust, mitzumachen und neue Bücher zu erstellen – sprecht mich einfach an.</w:t>
      </w:r>
    </w:p>
    <w:p w14:paraId="033F8D96" w14:textId="77777777" w:rsidR="007166CE" w:rsidRDefault="007166CE" w:rsidP="007166CE">
      <w:r>
        <w:t>Euch allen wünsche ich Gottes reichen Segen und dass Ihr für Euch interessante Texte hier findet. Für Anregungen bin ich immer dankbar.</w:t>
      </w:r>
    </w:p>
    <w:p w14:paraId="3827731B" w14:textId="77777777" w:rsidR="007166CE" w:rsidRDefault="007166CE" w:rsidP="007166CE">
      <w:r>
        <w:t>Gruß &amp; Segen,</w:t>
      </w:r>
    </w:p>
    <w:p w14:paraId="5C77B4D1" w14:textId="77777777" w:rsidR="007166CE" w:rsidRDefault="007166CE" w:rsidP="007166CE">
      <w:r>
        <w:t>Andreas</w:t>
      </w:r>
    </w:p>
    <w:p w14:paraId="776096E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593DA81" w14:textId="77777777" w:rsidR="007754C8" w:rsidRDefault="007754C8" w:rsidP="007754C8">
      <w:pPr>
        <w:pStyle w:val="berschrift1"/>
        <w:rPr>
          <w:sz w:val="48"/>
        </w:rPr>
      </w:pPr>
      <w:r>
        <w:t>Luther, Martin - An den christlichen Adel deutscher Nation von des christlichen Standes Besserung</w:t>
      </w:r>
    </w:p>
    <w:p w14:paraId="34325D55" w14:textId="77777777" w:rsidR="007754C8" w:rsidRDefault="007754C8" w:rsidP="007754C8">
      <w:pPr>
        <w:pStyle w:val="StandardWeb"/>
      </w:pPr>
      <w:r>
        <w:t xml:space="preserve">Dem </w:t>
      </w:r>
      <w:proofErr w:type="spellStart"/>
      <w:r>
        <w:t>Achtbarn</w:t>
      </w:r>
      <w:proofErr w:type="spellEnd"/>
      <w:r>
        <w:t xml:space="preserve"> und Würdigen Herren, Er </w:t>
      </w:r>
      <w:proofErr w:type="spellStart"/>
      <w:r>
        <w:t>Nicolao</w:t>
      </w:r>
      <w:proofErr w:type="spellEnd"/>
      <w:r>
        <w:t xml:space="preserve"> von Amsdorf, der heiligen Schrift </w:t>
      </w:r>
      <w:proofErr w:type="spellStart"/>
      <w:r>
        <w:t>Licentiat</w:t>
      </w:r>
      <w:proofErr w:type="spellEnd"/>
      <w:r>
        <w:t xml:space="preserve"> und </w:t>
      </w:r>
      <w:proofErr w:type="spellStart"/>
      <w:r>
        <w:t>Dumherrn</w:t>
      </w:r>
      <w:proofErr w:type="spellEnd"/>
      <w:r>
        <w:t xml:space="preserve"> zu Wittenberg; meinem </w:t>
      </w:r>
      <w:proofErr w:type="spellStart"/>
      <w:r>
        <w:t>besunderen</w:t>
      </w:r>
      <w:proofErr w:type="spellEnd"/>
      <w:r>
        <w:t xml:space="preserve"> </w:t>
      </w:r>
      <w:proofErr w:type="spellStart"/>
      <w:r>
        <w:t>gunstigen</w:t>
      </w:r>
      <w:proofErr w:type="spellEnd"/>
      <w:r>
        <w:t xml:space="preserve"> Freund. D. Martinus Luther. </w:t>
      </w:r>
    </w:p>
    <w:p w14:paraId="0B3350E3" w14:textId="77777777" w:rsidR="007754C8" w:rsidRDefault="007754C8" w:rsidP="007754C8">
      <w:pPr>
        <w:pStyle w:val="StandardWeb"/>
      </w:pPr>
      <w:r>
        <w:t xml:space="preserve">Gnad und Fried Gottis zuvor, Achtbar, Würdiger, lieber Herr und Freund! </w:t>
      </w:r>
    </w:p>
    <w:p w14:paraId="4AB2C11F" w14:textId="77777777" w:rsidR="007754C8" w:rsidRDefault="007754C8" w:rsidP="007754C8">
      <w:pPr>
        <w:pStyle w:val="StandardWeb"/>
      </w:pPr>
      <w:r>
        <w:t xml:space="preserve">3 Die Zeit des Schweigens ist </w:t>
      </w:r>
      <w:proofErr w:type="spellStart"/>
      <w:r>
        <w:t>vorgangen</w:t>
      </w:r>
      <w:proofErr w:type="spellEnd"/>
      <w:r>
        <w:t xml:space="preserve">, und die Zeit zu reden ist kommen, als Ecclesiastes sagt Ich hab, unserm </w:t>
      </w:r>
      <w:proofErr w:type="spellStart"/>
      <w:r>
        <w:t>Furnehmen</w:t>
      </w:r>
      <w:proofErr w:type="spellEnd"/>
      <w:r>
        <w:t xml:space="preserve"> nach, zusammen tragen etlich Stuck, </w:t>
      </w:r>
      <w:proofErr w:type="spellStart"/>
      <w:r>
        <w:t>christlichs</w:t>
      </w:r>
      <w:proofErr w:type="spellEnd"/>
      <w:r>
        <w:t xml:space="preserve"> Stands Besserung belangend, dem christlichen Adel deutscher Nation </w:t>
      </w:r>
      <w:proofErr w:type="spellStart"/>
      <w:r>
        <w:t>furzulegen</w:t>
      </w:r>
      <w:proofErr w:type="spellEnd"/>
      <w:r>
        <w:t xml:space="preserve">; ob Gott wollt doch durch den Laienstand seiner Kirchen helfen; </w:t>
      </w:r>
      <w:proofErr w:type="spellStart"/>
      <w:r>
        <w:t>seintemal</w:t>
      </w:r>
      <w:proofErr w:type="spellEnd"/>
      <w:r>
        <w:t xml:space="preserve"> der geistlich Stand, dem es billiger </w:t>
      </w:r>
      <w:proofErr w:type="spellStart"/>
      <w:r>
        <w:t>gebuhrt</w:t>
      </w:r>
      <w:proofErr w:type="spellEnd"/>
      <w:r>
        <w:t xml:space="preserve">, ist ganz unachtsam worden. Sende das alles </w:t>
      </w:r>
      <w:proofErr w:type="spellStart"/>
      <w:r>
        <w:t>Eur</w:t>
      </w:r>
      <w:proofErr w:type="spellEnd"/>
      <w:r>
        <w:t xml:space="preserve"> Würde, </w:t>
      </w:r>
      <w:proofErr w:type="spellStart"/>
      <w:r>
        <w:t>dasselb</w:t>
      </w:r>
      <w:proofErr w:type="spellEnd"/>
      <w:r>
        <w:t xml:space="preserve"> zu richten, und, wo es noth ist, zu bessern. </w:t>
      </w:r>
    </w:p>
    <w:p w14:paraId="46A7A5FE" w14:textId="77777777" w:rsidR="007754C8" w:rsidRDefault="007754C8" w:rsidP="007754C8">
      <w:pPr>
        <w:pStyle w:val="StandardWeb"/>
      </w:pPr>
      <w:r>
        <w:t xml:space="preserve">4 Ich bedenk wohl, dass mir's </w:t>
      </w:r>
      <w:proofErr w:type="spellStart"/>
      <w:r>
        <w:t>nit</w:t>
      </w:r>
      <w:proofErr w:type="spellEnd"/>
      <w:r>
        <w:t xml:space="preserve"> wird </w:t>
      </w:r>
      <w:proofErr w:type="spellStart"/>
      <w:r>
        <w:t>unvorweist</w:t>
      </w:r>
      <w:proofErr w:type="spellEnd"/>
      <w:r>
        <w:t xml:space="preserve"> bleiben, als </w:t>
      </w:r>
      <w:proofErr w:type="spellStart"/>
      <w:r>
        <w:t>vormess</w:t>
      </w:r>
      <w:proofErr w:type="spellEnd"/>
      <w:r>
        <w:t xml:space="preserve"> ich mich zu hoch, dass ich vorachter, </w:t>
      </w:r>
      <w:proofErr w:type="spellStart"/>
      <w:r>
        <w:t>begebner</w:t>
      </w:r>
      <w:proofErr w:type="spellEnd"/>
      <w:r>
        <w:t xml:space="preserve"> Mensch, solche hohe und grosse Stände dar anreden in so trefflichen grossen Sachen, als wäre sonst niemand in der Welt, dann Doctor Luther, der sich des christlichen Standes annehme, und so hoch vorständigen Leuten Rath gebe. </w:t>
      </w:r>
    </w:p>
    <w:p w14:paraId="2897D20C" w14:textId="77777777" w:rsidR="007754C8" w:rsidRDefault="007754C8" w:rsidP="007754C8">
      <w:pPr>
        <w:pStyle w:val="StandardWeb"/>
      </w:pPr>
      <w:r>
        <w:t xml:space="preserve">5 Ich lass meine Entschuldigung anstehen, </w:t>
      </w:r>
      <w:proofErr w:type="spellStart"/>
      <w:r>
        <w:t>vorweiss</w:t>
      </w:r>
      <w:proofErr w:type="spellEnd"/>
      <w:r>
        <w:t xml:space="preserve"> mir's, wer do will; ich bin vielleicht meinem Gott und der Welt noch eine Thorheit schuldig, die hab ich mir itzt </w:t>
      </w:r>
      <w:proofErr w:type="spellStart"/>
      <w:r>
        <w:t>furgenommen</w:t>
      </w:r>
      <w:proofErr w:type="spellEnd"/>
      <w:r>
        <w:t xml:space="preserve">, so mir's gelingen mag, redlich zahlen, und auch einmal </w:t>
      </w:r>
      <w:proofErr w:type="spellStart"/>
      <w:r>
        <w:t>Hoffnarr</w:t>
      </w:r>
      <w:proofErr w:type="spellEnd"/>
      <w:r>
        <w:t xml:space="preserve"> werden. Gelingt mir </w:t>
      </w:r>
      <w:proofErr w:type="spellStart"/>
      <w:r>
        <w:t>nit</w:t>
      </w:r>
      <w:proofErr w:type="spellEnd"/>
      <w:r>
        <w:t xml:space="preserve">, so hab ich doch ein Vortheil, darf mir niemand einen Kappen kaufen, noch den Kampf bescheren. </w:t>
      </w:r>
    </w:p>
    <w:p w14:paraId="6361E8DB" w14:textId="77777777" w:rsidR="007754C8" w:rsidRDefault="007754C8" w:rsidP="007754C8">
      <w:pPr>
        <w:pStyle w:val="StandardWeb"/>
      </w:pPr>
      <w:r>
        <w:t xml:space="preserve">6 Es gilt aber, wer dem andern die Schellen </w:t>
      </w:r>
      <w:proofErr w:type="spellStart"/>
      <w:r>
        <w:t>anknupft</w:t>
      </w:r>
      <w:proofErr w:type="spellEnd"/>
      <w:r>
        <w:t xml:space="preserve">. Ich muss das Sprichwort </w:t>
      </w:r>
      <w:proofErr w:type="spellStart"/>
      <w:r>
        <w:t>erfullen</w:t>
      </w:r>
      <w:proofErr w:type="spellEnd"/>
      <w:r>
        <w:t xml:space="preserve">: was die Welt zu schaffen hat, da muss ein Münch bei sei, und sollt man ihn dazu malen. Es hat wohl </w:t>
      </w:r>
      <w:proofErr w:type="spellStart"/>
      <w:r>
        <w:t>mehrmal</w:t>
      </w:r>
      <w:proofErr w:type="spellEnd"/>
      <w:r>
        <w:t xml:space="preserve"> ein Narr weislich </w:t>
      </w:r>
      <w:proofErr w:type="spellStart"/>
      <w:r>
        <w:t>gered't</w:t>
      </w:r>
      <w:proofErr w:type="spellEnd"/>
      <w:r>
        <w:t xml:space="preserve">, und vielmal weise </w:t>
      </w:r>
      <w:proofErr w:type="spellStart"/>
      <w:r>
        <w:t>Leut</w:t>
      </w:r>
      <w:proofErr w:type="spellEnd"/>
      <w:r>
        <w:t xml:space="preserve"> </w:t>
      </w:r>
      <w:proofErr w:type="spellStart"/>
      <w:r>
        <w:t>groblich</w:t>
      </w:r>
      <w:proofErr w:type="spellEnd"/>
      <w:r>
        <w:t xml:space="preserve"> </w:t>
      </w:r>
      <w:proofErr w:type="spellStart"/>
      <w:r>
        <w:t>genarret</w:t>
      </w:r>
      <w:proofErr w:type="spellEnd"/>
      <w:r>
        <w:t xml:space="preserve">, wie Paulus sagt: wer do will weiss sein, der muss ein Narr werden. </w:t>
      </w:r>
    </w:p>
    <w:p w14:paraId="3E2EF2E0" w14:textId="77777777" w:rsidR="007754C8" w:rsidRDefault="007754C8" w:rsidP="007754C8">
      <w:pPr>
        <w:pStyle w:val="StandardWeb"/>
      </w:pPr>
      <w:r>
        <w:t xml:space="preserve">7 Auch dieweil ich </w:t>
      </w:r>
      <w:proofErr w:type="spellStart"/>
      <w:r>
        <w:t>nit</w:t>
      </w:r>
      <w:proofErr w:type="spellEnd"/>
      <w:r>
        <w:t xml:space="preserve"> allein ein Narr, sondern auch ein </w:t>
      </w:r>
      <w:proofErr w:type="spellStart"/>
      <w:r>
        <w:t>geschworner</w:t>
      </w:r>
      <w:proofErr w:type="spellEnd"/>
      <w:r>
        <w:t xml:space="preserve"> Doctor der heiligen Schrift, bin ich froh, dass sie mir die Gelegenheit gibt, meinen Eid eben in derselben Narren Weise gnug zu thun. Ich bitt, wollt mich entschuldigen bei den </w:t>
      </w:r>
      <w:proofErr w:type="spellStart"/>
      <w:r>
        <w:t>mässig</w:t>
      </w:r>
      <w:proofErr w:type="spellEnd"/>
      <w:r>
        <w:t xml:space="preserve"> Vorständigen; denn der </w:t>
      </w:r>
      <w:proofErr w:type="spellStart"/>
      <w:r>
        <w:t>Uberhochvorständigen</w:t>
      </w:r>
      <w:proofErr w:type="spellEnd"/>
      <w:r>
        <w:t xml:space="preserve"> Gunst und Gnad weiss ich </w:t>
      </w:r>
      <w:proofErr w:type="spellStart"/>
      <w:r>
        <w:t>nit</w:t>
      </w:r>
      <w:proofErr w:type="spellEnd"/>
      <w:r>
        <w:t xml:space="preserve"> zu vordienen, </w:t>
      </w:r>
      <w:proofErr w:type="spellStart"/>
      <w:r>
        <w:t>wilch</w:t>
      </w:r>
      <w:proofErr w:type="spellEnd"/>
      <w:r>
        <w:t xml:space="preserve"> ich so oft mit grosser Muhe ersucht, nu fort auch </w:t>
      </w:r>
      <w:proofErr w:type="spellStart"/>
      <w:r>
        <w:t>nit</w:t>
      </w:r>
      <w:proofErr w:type="spellEnd"/>
      <w:r>
        <w:t xml:space="preserve"> mehr haben noch achten will. Gott </w:t>
      </w:r>
      <w:proofErr w:type="spellStart"/>
      <w:r>
        <w:t>helf</w:t>
      </w:r>
      <w:proofErr w:type="spellEnd"/>
      <w:r>
        <w:t xml:space="preserve"> uns, dass wir </w:t>
      </w:r>
      <w:proofErr w:type="spellStart"/>
      <w:r>
        <w:t>nit</w:t>
      </w:r>
      <w:proofErr w:type="spellEnd"/>
      <w:r>
        <w:t xml:space="preserve"> unser, sondern allein seine Ehre suchen, Amen. Zu Wittenberg im Augustinerkloster, am Abend St. Johannes </w:t>
      </w:r>
      <w:proofErr w:type="spellStart"/>
      <w:r>
        <w:t>Baptistä</w:t>
      </w:r>
      <w:proofErr w:type="spellEnd"/>
      <w:r>
        <w:t xml:space="preserve">, im 1520. Jahr. </w:t>
      </w:r>
    </w:p>
    <w:p w14:paraId="2A2842A2" w14:textId="77777777" w:rsidR="007754C8" w:rsidRDefault="007754C8" w:rsidP="007754C8">
      <w:pPr>
        <w:pStyle w:val="StandardWeb"/>
      </w:pPr>
      <w:r>
        <w:t xml:space="preserve">8 Jesus. </w:t>
      </w:r>
    </w:p>
    <w:p w14:paraId="659110B9" w14:textId="77777777" w:rsidR="007754C8" w:rsidRDefault="007754C8" w:rsidP="007754C8">
      <w:pPr>
        <w:pStyle w:val="StandardWeb"/>
      </w:pPr>
      <w:r>
        <w:t xml:space="preserve">Der </w:t>
      </w:r>
      <w:proofErr w:type="spellStart"/>
      <w:r>
        <w:t>Allerdurchläuchtigisten</w:t>
      </w:r>
      <w:proofErr w:type="spellEnd"/>
      <w:r>
        <w:t xml:space="preserve">, </w:t>
      </w:r>
      <w:proofErr w:type="spellStart"/>
      <w:r>
        <w:t>Grossmächtigisten</w:t>
      </w:r>
      <w:proofErr w:type="spellEnd"/>
      <w:r>
        <w:t xml:space="preserve"> Kaiserlichen Majestät und christlichen Adel Deutscher Nation, </w:t>
      </w:r>
    </w:p>
    <w:p w14:paraId="093B7B2D" w14:textId="77777777" w:rsidR="007754C8" w:rsidRDefault="007754C8" w:rsidP="007754C8">
      <w:pPr>
        <w:pStyle w:val="StandardWeb"/>
      </w:pPr>
      <w:r>
        <w:t xml:space="preserve">D. Martinus Luther. </w:t>
      </w:r>
    </w:p>
    <w:p w14:paraId="49F12B63" w14:textId="77777777" w:rsidR="007754C8" w:rsidRDefault="007754C8" w:rsidP="007754C8">
      <w:pPr>
        <w:pStyle w:val="StandardWeb"/>
      </w:pPr>
      <w:r>
        <w:t xml:space="preserve">9 Gnad und Stärk von Gott zuvor. </w:t>
      </w:r>
      <w:proofErr w:type="spellStart"/>
      <w:r>
        <w:t>Allerdurchläuchtigister</w:t>
      </w:r>
      <w:proofErr w:type="spellEnd"/>
      <w:r>
        <w:t xml:space="preserve">, gnädigste lieben Herrn! Es ist </w:t>
      </w:r>
      <w:proofErr w:type="spellStart"/>
      <w:r>
        <w:t>nit</w:t>
      </w:r>
      <w:proofErr w:type="spellEnd"/>
      <w:r>
        <w:t xml:space="preserve"> aus lauter </w:t>
      </w:r>
      <w:proofErr w:type="spellStart"/>
      <w:r>
        <w:t>Furwitz</w:t>
      </w:r>
      <w:proofErr w:type="spellEnd"/>
      <w:r>
        <w:t xml:space="preserve"> noch Frevel geschehen, dass ich einiger armer Mensch mich unterstanden, </w:t>
      </w:r>
      <w:proofErr w:type="spellStart"/>
      <w:r>
        <w:t>fur</w:t>
      </w:r>
      <w:proofErr w:type="spellEnd"/>
      <w:r>
        <w:t xml:space="preserve"> euern hohen Würden zu reden. Die Noth und Beschwerung, die alle </w:t>
      </w:r>
      <w:proofErr w:type="spellStart"/>
      <w:r>
        <w:t>Ständ</w:t>
      </w:r>
      <w:proofErr w:type="spellEnd"/>
      <w:r>
        <w:t xml:space="preserve"> der Christenheit, zuvor </w:t>
      </w:r>
      <w:proofErr w:type="spellStart"/>
      <w:r>
        <w:t>Deutscheland</w:t>
      </w:r>
      <w:proofErr w:type="spellEnd"/>
      <w:r>
        <w:t xml:space="preserve"> druckt, </w:t>
      </w:r>
      <w:proofErr w:type="spellStart"/>
      <w:r>
        <w:t>nit</w:t>
      </w:r>
      <w:proofErr w:type="spellEnd"/>
      <w:r>
        <w:t xml:space="preserve"> allein mich, sondern </w:t>
      </w:r>
      <w:proofErr w:type="spellStart"/>
      <w:r>
        <w:t>idermann</w:t>
      </w:r>
      <w:proofErr w:type="spellEnd"/>
      <w:r>
        <w:t xml:space="preserve"> bewegt hat, vielmal zu schreien und </w:t>
      </w:r>
      <w:proofErr w:type="spellStart"/>
      <w:r>
        <w:t>Hulf</w:t>
      </w:r>
      <w:proofErr w:type="spellEnd"/>
      <w:r>
        <w:t xml:space="preserve"> begehren, hat mich auch itzt </w:t>
      </w:r>
      <w:proofErr w:type="spellStart"/>
      <w:r>
        <w:t>zwungen</w:t>
      </w:r>
      <w:proofErr w:type="spellEnd"/>
      <w:r>
        <w:t xml:space="preserve"> zu schreien und rufen, ob Gott jemand den Geist geben wollt, seine Hand zu reichen der elenden Nation. </w:t>
      </w:r>
    </w:p>
    <w:p w14:paraId="441A5E17" w14:textId="77777777" w:rsidR="007754C8" w:rsidRDefault="007754C8" w:rsidP="007754C8">
      <w:pPr>
        <w:pStyle w:val="StandardWeb"/>
      </w:pPr>
      <w:r>
        <w:t xml:space="preserve">10 Es ist oft durch Concilia etwas </w:t>
      </w:r>
      <w:proofErr w:type="spellStart"/>
      <w:r>
        <w:t>furgewandt</w:t>
      </w:r>
      <w:proofErr w:type="spellEnd"/>
      <w:r>
        <w:t xml:space="preserve">, aber durch etlicher Menschen List </w:t>
      </w:r>
      <w:proofErr w:type="spellStart"/>
      <w:r>
        <w:t>behendiglich</w:t>
      </w:r>
      <w:proofErr w:type="spellEnd"/>
      <w:r>
        <w:t xml:space="preserve"> vorhindert und immer ärger worden; </w:t>
      </w:r>
      <w:proofErr w:type="spellStart"/>
      <w:r>
        <w:t>wilcher</w:t>
      </w:r>
      <w:proofErr w:type="spellEnd"/>
      <w:r>
        <w:t xml:space="preserve"> Tuck und Bosheit ich itzt, Gott </w:t>
      </w:r>
      <w:proofErr w:type="spellStart"/>
      <w:r>
        <w:t>helf</w:t>
      </w:r>
      <w:proofErr w:type="spellEnd"/>
      <w:r>
        <w:t xml:space="preserve"> mir, durchleuchten gedenk, auf dass sie erkannt, </w:t>
      </w:r>
      <w:proofErr w:type="spellStart"/>
      <w:r>
        <w:t>hinfurt</w:t>
      </w:r>
      <w:proofErr w:type="spellEnd"/>
      <w:r>
        <w:t xml:space="preserve"> </w:t>
      </w:r>
      <w:proofErr w:type="spellStart"/>
      <w:r>
        <w:t>nit</w:t>
      </w:r>
      <w:proofErr w:type="spellEnd"/>
      <w:r>
        <w:t xml:space="preserve"> mehr so hinderlich und schädlich sein mochten. Gott hat uns ein junges </w:t>
      </w:r>
      <w:proofErr w:type="spellStart"/>
      <w:r>
        <w:t>edlis</w:t>
      </w:r>
      <w:proofErr w:type="spellEnd"/>
      <w:r>
        <w:t xml:space="preserve"> Blut zum </w:t>
      </w:r>
      <w:proofErr w:type="spellStart"/>
      <w:r>
        <w:t>Häupt</w:t>
      </w:r>
      <w:proofErr w:type="spellEnd"/>
      <w:r>
        <w:t xml:space="preserve"> geben, damit viel Herzen zu grosser guter Hoffnung erweckt; daneben will sich's ziemen, das Unser darzu thun, und der Zeit und Gnad </w:t>
      </w:r>
      <w:proofErr w:type="spellStart"/>
      <w:r>
        <w:t>nutzlich</w:t>
      </w:r>
      <w:proofErr w:type="spellEnd"/>
      <w:r>
        <w:t xml:space="preserve"> brauchen. </w:t>
      </w:r>
    </w:p>
    <w:p w14:paraId="42986C20" w14:textId="77777777" w:rsidR="007754C8" w:rsidRDefault="007754C8" w:rsidP="007754C8">
      <w:pPr>
        <w:pStyle w:val="StandardWeb"/>
      </w:pPr>
      <w:r>
        <w:t xml:space="preserve">11 Das Erst, das in dieser Sachen </w:t>
      </w:r>
      <w:proofErr w:type="spellStart"/>
      <w:r>
        <w:t>furnehmlich</w:t>
      </w:r>
      <w:proofErr w:type="spellEnd"/>
      <w:r>
        <w:t xml:space="preserve"> zu thun, ist, dass wir uns je </w:t>
      </w:r>
      <w:proofErr w:type="spellStart"/>
      <w:r>
        <w:t>fursehen</w:t>
      </w:r>
      <w:proofErr w:type="spellEnd"/>
      <w:r>
        <w:t xml:space="preserve"> mit grossem Ernst, und </w:t>
      </w:r>
      <w:proofErr w:type="spellStart"/>
      <w:r>
        <w:t>nit</w:t>
      </w:r>
      <w:proofErr w:type="spellEnd"/>
      <w:r>
        <w:t xml:space="preserve"> etwas anheben mit Vortrauen grosser Macht oder </w:t>
      </w:r>
      <w:proofErr w:type="spellStart"/>
      <w:r>
        <w:t>Vornunft</w:t>
      </w:r>
      <w:proofErr w:type="spellEnd"/>
      <w:r>
        <w:t xml:space="preserve">, ob gleich aller Welt Gewalt unser wäre; dann Gott mag und will's </w:t>
      </w:r>
      <w:proofErr w:type="spellStart"/>
      <w:r>
        <w:t>nit</w:t>
      </w:r>
      <w:proofErr w:type="spellEnd"/>
      <w:r>
        <w:t xml:space="preserve"> leiden, dass ein gut Werk werde angefangen im Vortrauen eigener Macht und </w:t>
      </w:r>
      <w:proofErr w:type="spellStart"/>
      <w:r>
        <w:t>Vornunft</w:t>
      </w:r>
      <w:proofErr w:type="spellEnd"/>
      <w:r>
        <w:t xml:space="preserve">. </w:t>
      </w:r>
    </w:p>
    <w:p w14:paraId="6C78E44F" w14:textId="77777777" w:rsidR="007754C8" w:rsidRDefault="007754C8" w:rsidP="007754C8">
      <w:pPr>
        <w:pStyle w:val="StandardWeb"/>
      </w:pPr>
      <w:r>
        <w:t xml:space="preserve">12 Er </w:t>
      </w:r>
      <w:proofErr w:type="spellStart"/>
      <w:r>
        <w:t>stosset</w:t>
      </w:r>
      <w:proofErr w:type="spellEnd"/>
      <w:r>
        <w:t xml:space="preserve"> es zu Boden, da hilft nichts </w:t>
      </w:r>
      <w:proofErr w:type="spellStart"/>
      <w:r>
        <w:t>fur</w:t>
      </w:r>
      <w:proofErr w:type="spellEnd"/>
      <w:r>
        <w:t xml:space="preserve">; wie im 33. Psalm steht: es wird kein Kunig bestehen durch seine grosse Macht, und kein Herr durch die Grosse seiner Stärk. Und aus dem Grund, sorg ich, sei es vorzeiten </w:t>
      </w:r>
      <w:proofErr w:type="spellStart"/>
      <w:r>
        <w:t>kummen</w:t>
      </w:r>
      <w:proofErr w:type="spellEnd"/>
      <w:r>
        <w:t xml:space="preserve">, dass die theuren </w:t>
      </w:r>
      <w:proofErr w:type="spellStart"/>
      <w:r>
        <w:t>Fursten</w:t>
      </w:r>
      <w:proofErr w:type="spellEnd"/>
      <w:r>
        <w:t xml:space="preserve">, Kaiser Friedrich der Erst und der Ander, und viel mehr deutscher Kaiser, so jämmerlich sein von den Päpsten mit </w:t>
      </w:r>
      <w:proofErr w:type="spellStart"/>
      <w:r>
        <w:t>Fussen</w:t>
      </w:r>
      <w:proofErr w:type="spellEnd"/>
      <w:r>
        <w:t xml:space="preserve"> treten und vordruckt, </w:t>
      </w:r>
      <w:proofErr w:type="spellStart"/>
      <w:r>
        <w:t>fur</w:t>
      </w:r>
      <w:proofErr w:type="spellEnd"/>
      <w:r>
        <w:t xml:space="preserve"> </w:t>
      </w:r>
      <w:proofErr w:type="spellStart"/>
      <w:r>
        <w:t>wilchen</w:t>
      </w:r>
      <w:proofErr w:type="spellEnd"/>
      <w:r>
        <w:t xml:space="preserve"> sich doch die Welt furchtet. </w:t>
      </w:r>
    </w:p>
    <w:p w14:paraId="74DB9EFC" w14:textId="77777777" w:rsidR="007754C8" w:rsidRDefault="007754C8" w:rsidP="007754C8">
      <w:pPr>
        <w:pStyle w:val="StandardWeb"/>
      </w:pPr>
      <w:r>
        <w:t xml:space="preserve">13 Sie haben sich vielleicht vorlassen auf ihre Macht, mehr dann auf Gott, </w:t>
      </w:r>
      <w:proofErr w:type="spellStart"/>
      <w:r>
        <w:t>drumb</w:t>
      </w:r>
      <w:proofErr w:type="spellEnd"/>
      <w:r>
        <w:t xml:space="preserve"> haben sie </w:t>
      </w:r>
      <w:proofErr w:type="spellStart"/>
      <w:r>
        <w:t>mussen</w:t>
      </w:r>
      <w:proofErr w:type="spellEnd"/>
      <w:r>
        <w:t xml:space="preserve"> fallen. Und was hat zu unsern Zeiten den Blutsäufer </w:t>
      </w:r>
      <w:proofErr w:type="spellStart"/>
      <w:r>
        <w:t>Julium</w:t>
      </w:r>
      <w:proofErr w:type="spellEnd"/>
      <w:r>
        <w:t xml:space="preserve"> Secundum so hoch erhoben, dann dass ich besorg, Frankreich, Deutschen und </w:t>
      </w:r>
      <w:proofErr w:type="spellStart"/>
      <w:r>
        <w:t>Venedige</w:t>
      </w:r>
      <w:proofErr w:type="spellEnd"/>
      <w:r>
        <w:t xml:space="preserve"> haben auf sich </w:t>
      </w:r>
      <w:proofErr w:type="spellStart"/>
      <w:r>
        <w:t>selb</w:t>
      </w:r>
      <w:proofErr w:type="spellEnd"/>
      <w:r>
        <w:t xml:space="preserve"> bauet. Es schlugen die Kinder Benjamin zwei und vierzig tausend Israeliten, </w:t>
      </w:r>
      <w:proofErr w:type="spellStart"/>
      <w:r>
        <w:t>darumb</w:t>
      </w:r>
      <w:proofErr w:type="spellEnd"/>
      <w:r>
        <w:t xml:space="preserve">, dass sie sich auf ihre Stärk </w:t>
      </w:r>
      <w:proofErr w:type="spellStart"/>
      <w:r>
        <w:t>vorliessen</w:t>
      </w:r>
      <w:proofErr w:type="spellEnd"/>
      <w:r>
        <w:t xml:space="preserve">, Richt. 20,21 </w:t>
      </w:r>
    </w:p>
    <w:p w14:paraId="286F2628" w14:textId="77777777" w:rsidR="007754C8" w:rsidRDefault="007754C8" w:rsidP="007754C8">
      <w:pPr>
        <w:pStyle w:val="StandardWeb"/>
      </w:pPr>
      <w:r>
        <w:t xml:space="preserve">14 Dass uns auch </w:t>
      </w:r>
      <w:proofErr w:type="spellStart"/>
      <w:r>
        <w:t>nit</w:t>
      </w:r>
      <w:proofErr w:type="spellEnd"/>
      <w:r>
        <w:t xml:space="preserve"> so gelinge mit diesem edlen Blut </w:t>
      </w:r>
      <w:proofErr w:type="spellStart"/>
      <w:r>
        <w:t>Carolo</w:t>
      </w:r>
      <w:proofErr w:type="spellEnd"/>
      <w:r>
        <w:t xml:space="preserve">, </w:t>
      </w:r>
      <w:proofErr w:type="spellStart"/>
      <w:r>
        <w:t>mussen</w:t>
      </w:r>
      <w:proofErr w:type="spellEnd"/>
      <w:r>
        <w:t xml:space="preserve"> wir gewiss sein, dass wir in dieser Sach </w:t>
      </w:r>
      <w:proofErr w:type="spellStart"/>
      <w:r>
        <w:t>nit</w:t>
      </w:r>
      <w:proofErr w:type="spellEnd"/>
      <w:r>
        <w:t xml:space="preserve"> mit Menschen, sonder mit den </w:t>
      </w:r>
      <w:proofErr w:type="spellStart"/>
      <w:r>
        <w:t>Fursten</w:t>
      </w:r>
      <w:proofErr w:type="spellEnd"/>
      <w:r>
        <w:t xml:space="preserve"> der Höllen </w:t>
      </w:r>
      <w:proofErr w:type="spellStart"/>
      <w:r>
        <w:t>handelen</w:t>
      </w:r>
      <w:proofErr w:type="spellEnd"/>
      <w:r>
        <w:t xml:space="preserve">, die wohl </w:t>
      </w:r>
      <w:proofErr w:type="spellStart"/>
      <w:r>
        <w:t>mugen</w:t>
      </w:r>
      <w:proofErr w:type="spellEnd"/>
      <w:r>
        <w:t xml:space="preserve"> mit Krieg und </w:t>
      </w:r>
      <w:proofErr w:type="spellStart"/>
      <w:r>
        <w:t>Blutvorgiessen</w:t>
      </w:r>
      <w:proofErr w:type="spellEnd"/>
      <w:r>
        <w:t xml:space="preserve"> die Welt </w:t>
      </w:r>
      <w:proofErr w:type="spellStart"/>
      <w:r>
        <w:t>erfullen</w:t>
      </w:r>
      <w:proofErr w:type="spellEnd"/>
      <w:r>
        <w:t xml:space="preserve">, aber sie lassen sich damit nicht </w:t>
      </w:r>
      <w:proofErr w:type="spellStart"/>
      <w:r>
        <w:t>uberwinden</w:t>
      </w:r>
      <w:proofErr w:type="spellEnd"/>
      <w:r>
        <w:t xml:space="preserve">. Man muss hie mit einem </w:t>
      </w:r>
      <w:proofErr w:type="spellStart"/>
      <w:r>
        <w:t>Vorzag</w:t>
      </w:r>
      <w:proofErr w:type="spellEnd"/>
      <w:r>
        <w:t xml:space="preserve"> leiblicher Gewalt in </w:t>
      </w:r>
      <w:proofErr w:type="spellStart"/>
      <w:r>
        <w:t>demuthigem</w:t>
      </w:r>
      <w:proofErr w:type="spellEnd"/>
      <w:r>
        <w:t xml:space="preserve"> Vertrauen Gottis die Sach angreifen, und mit ernstlichem Gebet </w:t>
      </w:r>
      <w:proofErr w:type="spellStart"/>
      <w:r>
        <w:t>Hulf</w:t>
      </w:r>
      <w:proofErr w:type="spellEnd"/>
      <w:r>
        <w:t xml:space="preserve"> bei Gott suchen, und nichts anders in die Augen bilden, dann der elenden Christenheit Jammer und Noth, unangesehen, was </w:t>
      </w:r>
      <w:proofErr w:type="spellStart"/>
      <w:r>
        <w:t>bos</w:t>
      </w:r>
      <w:proofErr w:type="spellEnd"/>
      <w:r>
        <w:t xml:space="preserve"> </w:t>
      </w:r>
      <w:proofErr w:type="spellStart"/>
      <w:r>
        <w:t>Leut</w:t>
      </w:r>
      <w:proofErr w:type="spellEnd"/>
      <w:r>
        <w:t xml:space="preserve"> vordienet haben. </w:t>
      </w:r>
    </w:p>
    <w:p w14:paraId="4B1782B4" w14:textId="77777777" w:rsidR="007754C8" w:rsidRDefault="007754C8" w:rsidP="007754C8">
      <w:pPr>
        <w:pStyle w:val="StandardWeb"/>
      </w:pPr>
      <w:r>
        <w:t xml:space="preserve">15 Wo das </w:t>
      </w:r>
      <w:proofErr w:type="spellStart"/>
      <w:r>
        <w:t>nit</w:t>
      </w:r>
      <w:proofErr w:type="spellEnd"/>
      <w:r>
        <w:t xml:space="preserve">, so soll sich's Spiel wohl lassen anfahen mit grossem Schein; aber wenn man hinein </w:t>
      </w:r>
      <w:proofErr w:type="spellStart"/>
      <w:r>
        <w:t>kumpt</w:t>
      </w:r>
      <w:proofErr w:type="spellEnd"/>
      <w:r>
        <w:t xml:space="preserve">, sollen die </w:t>
      </w:r>
      <w:proofErr w:type="spellStart"/>
      <w:r>
        <w:t>bosen</w:t>
      </w:r>
      <w:proofErr w:type="spellEnd"/>
      <w:r>
        <w:t xml:space="preserve"> Geist ein solch Irrung zurichten, dass die ganz Welt musst in Blut schweben, und </w:t>
      </w:r>
      <w:proofErr w:type="spellStart"/>
      <w:r>
        <w:t>dennocht</w:t>
      </w:r>
      <w:proofErr w:type="spellEnd"/>
      <w:r>
        <w:t xml:space="preserve"> damit nichts </w:t>
      </w:r>
      <w:proofErr w:type="spellStart"/>
      <w:r>
        <w:t>ausgericht</w:t>
      </w:r>
      <w:proofErr w:type="spellEnd"/>
      <w:r>
        <w:t xml:space="preserve">. </w:t>
      </w:r>
      <w:proofErr w:type="spellStart"/>
      <w:r>
        <w:t>Drumb</w:t>
      </w:r>
      <w:proofErr w:type="spellEnd"/>
      <w:r>
        <w:t xml:space="preserve"> lasst uns hie mit Furcht Gottis und weislich </w:t>
      </w:r>
      <w:proofErr w:type="spellStart"/>
      <w:r>
        <w:t>handelen</w:t>
      </w:r>
      <w:proofErr w:type="spellEnd"/>
      <w:r>
        <w:t xml:space="preserve">. </w:t>
      </w:r>
    </w:p>
    <w:p w14:paraId="5FFE19BE" w14:textId="77777777" w:rsidR="007754C8" w:rsidRDefault="007754C8" w:rsidP="007754C8">
      <w:pPr>
        <w:pStyle w:val="StandardWeb"/>
      </w:pPr>
      <w:r>
        <w:t xml:space="preserve">16 Je grosser die Gewalt, je grosser </w:t>
      </w:r>
      <w:proofErr w:type="spellStart"/>
      <w:r>
        <w:t>Ungluck</w:t>
      </w:r>
      <w:proofErr w:type="spellEnd"/>
      <w:r>
        <w:t xml:space="preserve">, wo </w:t>
      </w:r>
      <w:proofErr w:type="spellStart"/>
      <w:r>
        <w:t>nit</w:t>
      </w:r>
      <w:proofErr w:type="spellEnd"/>
      <w:r>
        <w:t xml:space="preserve"> in Gottis Furcht und Demuth gehandelt wird. Haben die Päpste und Romer bisher </w:t>
      </w:r>
      <w:proofErr w:type="spellStart"/>
      <w:r>
        <w:t>mugen</w:t>
      </w:r>
      <w:proofErr w:type="spellEnd"/>
      <w:r>
        <w:t xml:space="preserve"> durch Teufels </w:t>
      </w:r>
      <w:proofErr w:type="spellStart"/>
      <w:r>
        <w:t>Hulf</w:t>
      </w:r>
      <w:proofErr w:type="spellEnd"/>
      <w:r>
        <w:t xml:space="preserve"> die Kunig in einander </w:t>
      </w:r>
      <w:proofErr w:type="spellStart"/>
      <w:r>
        <w:t>werren</w:t>
      </w:r>
      <w:proofErr w:type="spellEnd"/>
      <w:r>
        <w:t xml:space="preserve">, sie </w:t>
      </w:r>
      <w:proofErr w:type="spellStart"/>
      <w:r>
        <w:t>mugen's</w:t>
      </w:r>
      <w:proofErr w:type="spellEnd"/>
      <w:r>
        <w:t xml:space="preserve"> auch noch wohl thun, so wir ohn Gottis </w:t>
      </w:r>
      <w:proofErr w:type="spellStart"/>
      <w:r>
        <w:t>Hulf</w:t>
      </w:r>
      <w:proofErr w:type="spellEnd"/>
      <w:r>
        <w:t xml:space="preserve"> mit unser Macht und Kunst fahren. </w:t>
      </w:r>
    </w:p>
    <w:p w14:paraId="322E6C82" w14:textId="77777777" w:rsidR="007754C8" w:rsidRDefault="007754C8" w:rsidP="007754C8">
      <w:pPr>
        <w:pStyle w:val="StandardWeb"/>
      </w:pPr>
      <w:r>
        <w:t xml:space="preserve">17 Die Romanisten haben drei Mauren mit grosser </w:t>
      </w:r>
      <w:proofErr w:type="spellStart"/>
      <w:r>
        <w:t>Behendikeit</w:t>
      </w:r>
      <w:proofErr w:type="spellEnd"/>
      <w:r>
        <w:t xml:space="preserve"> </w:t>
      </w:r>
      <w:proofErr w:type="spellStart"/>
      <w:r>
        <w:t>umb</w:t>
      </w:r>
      <w:proofErr w:type="spellEnd"/>
      <w:r>
        <w:t xml:space="preserve"> sich zogen, damit sie sich bisher </w:t>
      </w:r>
      <w:proofErr w:type="spellStart"/>
      <w:r>
        <w:t>beschutzt</w:t>
      </w:r>
      <w:proofErr w:type="spellEnd"/>
      <w:r>
        <w:t xml:space="preserve">, dass sie niemand hat </w:t>
      </w:r>
      <w:proofErr w:type="spellStart"/>
      <w:r>
        <w:t>mugen</w:t>
      </w:r>
      <w:proofErr w:type="spellEnd"/>
      <w:r>
        <w:t xml:space="preserve"> reformiren, dadurch die ganz Christenheit greulich gefallen ist. Zum Ersten, wenn man hat auf sie </w:t>
      </w:r>
      <w:proofErr w:type="spellStart"/>
      <w:r>
        <w:t>drungen</w:t>
      </w:r>
      <w:proofErr w:type="spellEnd"/>
      <w:r>
        <w:t xml:space="preserve"> mit weltlicher Gewalt, haben sie gesetzt und gesagt: weltlich Gewalt habe </w:t>
      </w:r>
      <w:proofErr w:type="spellStart"/>
      <w:r>
        <w:t>nit</w:t>
      </w:r>
      <w:proofErr w:type="spellEnd"/>
      <w:r>
        <w:t xml:space="preserve"> Recht </w:t>
      </w:r>
      <w:proofErr w:type="spellStart"/>
      <w:r>
        <w:t>ubir</w:t>
      </w:r>
      <w:proofErr w:type="spellEnd"/>
      <w:r>
        <w:t xml:space="preserve"> sie; sondern </w:t>
      </w:r>
      <w:proofErr w:type="spellStart"/>
      <w:r>
        <w:t>wiederumb</w:t>
      </w:r>
      <w:proofErr w:type="spellEnd"/>
      <w:r>
        <w:t xml:space="preserve">, geistlich sei </w:t>
      </w:r>
      <w:proofErr w:type="spellStart"/>
      <w:r>
        <w:t>ubir</w:t>
      </w:r>
      <w:proofErr w:type="spellEnd"/>
      <w:r>
        <w:t xml:space="preserve"> die weltliche. </w:t>
      </w:r>
    </w:p>
    <w:p w14:paraId="3A0592F1" w14:textId="77777777" w:rsidR="007754C8" w:rsidRDefault="007754C8" w:rsidP="007754C8">
      <w:pPr>
        <w:pStyle w:val="StandardWeb"/>
      </w:pPr>
      <w:r>
        <w:t xml:space="preserve">18 Zum Andern, hat man sie mit der heiligen Schrift wollt strafen, setzen sie dagegen: es </w:t>
      </w:r>
      <w:proofErr w:type="spellStart"/>
      <w:r>
        <w:t>gebuhr</w:t>
      </w:r>
      <w:proofErr w:type="spellEnd"/>
      <w:r>
        <w:t xml:space="preserve"> die Schrift niemand auszulegen, denn dem Papst. Zum Dritten, dräuet man ihn mit einem Concilio; so erdichten sie, es </w:t>
      </w:r>
      <w:proofErr w:type="spellStart"/>
      <w:r>
        <w:t>muge</w:t>
      </w:r>
      <w:proofErr w:type="spellEnd"/>
      <w:r>
        <w:t xml:space="preserve"> niemand ein Concilium berufen, denn der Papst. </w:t>
      </w:r>
    </w:p>
    <w:p w14:paraId="02E2E79E" w14:textId="77777777" w:rsidR="007754C8" w:rsidRDefault="007754C8" w:rsidP="007754C8">
      <w:pPr>
        <w:pStyle w:val="StandardWeb"/>
      </w:pPr>
      <w:r>
        <w:t xml:space="preserve">19 Also haben sie die drei Ruthen uns heimlich gestohlen, dass sie </w:t>
      </w:r>
      <w:proofErr w:type="spellStart"/>
      <w:r>
        <w:t>mugen</w:t>
      </w:r>
      <w:proofErr w:type="spellEnd"/>
      <w:r>
        <w:t xml:space="preserve"> ungestraft sein, und sich in sicher </w:t>
      </w:r>
      <w:proofErr w:type="spellStart"/>
      <w:r>
        <w:t>Befestung</w:t>
      </w:r>
      <w:proofErr w:type="spellEnd"/>
      <w:r>
        <w:t xml:space="preserve"> dieser dreier Maur gesetzt, alle </w:t>
      </w:r>
      <w:proofErr w:type="spellStart"/>
      <w:r>
        <w:t>Buberei</w:t>
      </w:r>
      <w:proofErr w:type="spellEnd"/>
      <w:r>
        <w:t xml:space="preserve"> und Bosheit zu treiben; die wir dann itzt sehen. Und ob sie schon ein Concilium mussten machen, haben sie doch </w:t>
      </w:r>
      <w:proofErr w:type="spellStart"/>
      <w:r>
        <w:t>dasselb</w:t>
      </w:r>
      <w:proofErr w:type="spellEnd"/>
      <w:r>
        <w:t xml:space="preserve"> zuvor matt gemacht, damit, dass sie die </w:t>
      </w:r>
      <w:proofErr w:type="spellStart"/>
      <w:r>
        <w:t>Fursten</w:t>
      </w:r>
      <w:proofErr w:type="spellEnd"/>
      <w:r>
        <w:t xml:space="preserve"> zuvor mit Eiden vorpflichten, sie bleiben zu lassen wie sie sein: darzu dem Papst vollen Gewalt geben </w:t>
      </w:r>
      <w:proofErr w:type="spellStart"/>
      <w:r>
        <w:t>ubir</w:t>
      </w:r>
      <w:proofErr w:type="spellEnd"/>
      <w:r>
        <w:t xml:space="preserve"> alle Ordnung des Concilii; </w:t>
      </w:r>
    </w:p>
    <w:p w14:paraId="55DC577D" w14:textId="77777777" w:rsidR="007754C8" w:rsidRDefault="007754C8" w:rsidP="007754C8">
      <w:pPr>
        <w:pStyle w:val="StandardWeb"/>
      </w:pPr>
      <w:r>
        <w:t xml:space="preserve">20 also, dass gleich gilt, es sein viel Concilia oder kein Concilia, ohn dass sie uns nur mit Larven und Spiegelfechten betrügen. So gar greulich furchten sie der Haut </w:t>
      </w:r>
      <w:proofErr w:type="spellStart"/>
      <w:r>
        <w:t>fur</w:t>
      </w:r>
      <w:proofErr w:type="spellEnd"/>
      <w:r>
        <w:t xml:space="preserve"> einem rechten freien Concilio; und haben damit Kunig und </w:t>
      </w:r>
      <w:proofErr w:type="spellStart"/>
      <w:r>
        <w:t>Fursten</w:t>
      </w:r>
      <w:proofErr w:type="spellEnd"/>
      <w:r>
        <w:t xml:space="preserve"> </w:t>
      </w:r>
      <w:proofErr w:type="spellStart"/>
      <w:r>
        <w:t>schochter</w:t>
      </w:r>
      <w:proofErr w:type="spellEnd"/>
      <w:r>
        <w:t xml:space="preserve"> gemacht, dass sie gläuben, es wäre wider Gott, so man ihn </w:t>
      </w:r>
      <w:proofErr w:type="spellStart"/>
      <w:r>
        <w:t>nit</w:t>
      </w:r>
      <w:proofErr w:type="spellEnd"/>
      <w:r>
        <w:t xml:space="preserve"> gehorchte in allen solchen </w:t>
      </w:r>
      <w:proofErr w:type="spellStart"/>
      <w:r>
        <w:t>schalkhaftigen</w:t>
      </w:r>
      <w:proofErr w:type="spellEnd"/>
      <w:r>
        <w:t xml:space="preserve"> listigen </w:t>
      </w:r>
      <w:proofErr w:type="spellStart"/>
      <w:r>
        <w:t>Spugnissen</w:t>
      </w:r>
      <w:proofErr w:type="spellEnd"/>
      <w:r>
        <w:t xml:space="preserve">. </w:t>
      </w:r>
    </w:p>
    <w:p w14:paraId="01152E02" w14:textId="77777777" w:rsidR="007754C8" w:rsidRDefault="007754C8" w:rsidP="007754C8">
      <w:pPr>
        <w:pStyle w:val="StandardWeb"/>
      </w:pPr>
      <w:r>
        <w:t xml:space="preserve">21 Nu </w:t>
      </w:r>
      <w:proofErr w:type="spellStart"/>
      <w:r>
        <w:t>helf</w:t>
      </w:r>
      <w:proofErr w:type="spellEnd"/>
      <w:r>
        <w:t xml:space="preserve"> uns Gott, und geb uns der </w:t>
      </w:r>
      <w:proofErr w:type="spellStart"/>
      <w:r>
        <w:t>Pasaunen</w:t>
      </w:r>
      <w:proofErr w:type="spellEnd"/>
      <w:r>
        <w:t xml:space="preserve"> eine, </w:t>
      </w:r>
      <w:proofErr w:type="spellStart"/>
      <w:r>
        <w:t>domit</w:t>
      </w:r>
      <w:proofErr w:type="spellEnd"/>
      <w:r>
        <w:t xml:space="preserve"> die Mauren </w:t>
      </w:r>
      <w:proofErr w:type="spellStart"/>
      <w:r>
        <w:t>Hiericho</w:t>
      </w:r>
      <w:proofErr w:type="spellEnd"/>
      <w:r>
        <w:t xml:space="preserve"> wurden </w:t>
      </w:r>
      <w:proofErr w:type="spellStart"/>
      <w:r>
        <w:t>umbworfen</w:t>
      </w:r>
      <w:proofErr w:type="spellEnd"/>
      <w:r>
        <w:t xml:space="preserve">, (Jos 6,20) dass wir diese </w:t>
      </w:r>
      <w:proofErr w:type="spellStart"/>
      <w:r>
        <w:t>stroheren</w:t>
      </w:r>
      <w:proofErr w:type="spellEnd"/>
      <w:r>
        <w:t xml:space="preserve"> und papieren Mauren auch umblasen, und die christlichen Ruthen, Sund zu strafen, los machen, des Teufels List und Trug an Tag zu bringen, auf das wir durch Straf uns bessern, und seine Huld wieder erlangen. Wollen wir die erste Maur am ersten </w:t>
      </w:r>
      <w:proofErr w:type="spellStart"/>
      <w:r>
        <w:t>angreiffen</w:t>
      </w:r>
      <w:proofErr w:type="spellEnd"/>
      <w:r>
        <w:t xml:space="preserve">. </w:t>
      </w:r>
    </w:p>
    <w:p w14:paraId="2492B3CE" w14:textId="77777777" w:rsidR="007754C8" w:rsidRDefault="007754C8" w:rsidP="007754C8">
      <w:pPr>
        <w:pStyle w:val="StandardWeb"/>
      </w:pPr>
      <w:r>
        <w:t xml:space="preserve">22 Die erste Mauer </w:t>
      </w:r>
    </w:p>
    <w:p w14:paraId="2B08BEB4" w14:textId="77777777" w:rsidR="007754C8" w:rsidRDefault="007754C8" w:rsidP="007754C8">
      <w:pPr>
        <w:pStyle w:val="StandardWeb"/>
      </w:pPr>
      <w:r>
        <w:t xml:space="preserve">Man hat's erfunden, dass Papst, Bischof, Priester, Klostervolk wird der geistlich Stand genennt: </w:t>
      </w:r>
      <w:proofErr w:type="spellStart"/>
      <w:r>
        <w:t>Fursten</w:t>
      </w:r>
      <w:proofErr w:type="spellEnd"/>
      <w:r>
        <w:t xml:space="preserve">, Herrn, Handwerks- und </w:t>
      </w:r>
      <w:proofErr w:type="spellStart"/>
      <w:r>
        <w:t>Ackerleut</w:t>
      </w:r>
      <w:proofErr w:type="spellEnd"/>
      <w:r>
        <w:t xml:space="preserve">, der weltlich Stand. </w:t>
      </w:r>
      <w:proofErr w:type="spellStart"/>
      <w:r>
        <w:t>Wilch</w:t>
      </w:r>
      <w:proofErr w:type="spellEnd"/>
      <w:r>
        <w:t xml:space="preserve"> gar ein fein Comment und </w:t>
      </w:r>
      <w:proofErr w:type="spellStart"/>
      <w:r>
        <w:t>Gleissen</w:t>
      </w:r>
      <w:proofErr w:type="spellEnd"/>
      <w:r>
        <w:t xml:space="preserve"> ist. Doch soll niemand </w:t>
      </w:r>
      <w:proofErr w:type="spellStart"/>
      <w:r>
        <w:t>darub</w:t>
      </w:r>
      <w:proofErr w:type="spellEnd"/>
      <w:r>
        <w:t xml:space="preserve"> </w:t>
      </w:r>
      <w:proofErr w:type="spellStart"/>
      <w:r>
        <w:t>schuchter</w:t>
      </w:r>
      <w:proofErr w:type="spellEnd"/>
      <w:r>
        <w:t xml:space="preserve"> werden. Und das auch dem Grund: dann alle Christen sein wahrhaftig </w:t>
      </w:r>
      <w:proofErr w:type="spellStart"/>
      <w:r>
        <w:t>geistlichs</w:t>
      </w:r>
      <w:proofErr w:type="spellEnd"/>
      <w:r>
        <w:t xml:space="preserve"> Stands, und ist unter ihn kein Unterscheid, denn des </w:t>
      </w:r>
      <w:proofErr w:type="spellStart"/>
      <w:r>
        <w:t>Ampts</w:t>
      </w:r>
      <w:proofErr w:type="spellEnd"/>
      <w:r>
        <w:t xml:space="preserve"> halben allein; </w:t>
      </w:r>
    </w:p>
    <w:p w14:paraId="0988CEB5" w14:textId="77777777" w:rsidR="007754C8" w:rsidRDefault="007754C8" w:rsidP="007754C8">
      <w:pPr>
        <w:pStyle w:val="StandardWeb"/>
      </w:pPr>
      <w:r>
        <w:t xml:space="preserve">23 wie Paulus 1 Corinth., 12,12 sagt, dass wir </w:t>
      </w:r>
      <w:proofErr w:type="spellStart"/>
      <w:r>
        <w:t>allesampt</w:t>
      </w:r>
      <w:proofErr w:type="spellEnd"/>
      <w:r>
        <w:t xml:space="preserve"> ein </w:t>
      </w:r>
      <w:proofErr w:type="spellStart"/>
      <w:r>
        <w:t>Korper</w:t>
      </w:r>
      <w:proofErr w:type="spellEnd"/>
      <w:r>
        <w:t xml:space="preserve"> sein, doch ein </w:t>
      </w:r>
      <w:proofErr w:type="spellStart"/>
      <w:r>
        <w:t>iglich</w:t>
      </w:r>
      <w:proofErr w:type="spellEnd"/>
      <w:r>
        <w:t xml:space="preserve"> Glied sein eigen Werk hat, damit es dem andern dienet. Das macht </w:t>
      </w:r>
      <w:proofErr w:type="spellStart"/>
      <w:r>
        <w:t>allis</w:t>
      </w:r>
      <w:proofErr w:type="spellEnd"/>
      <w:r>
        <w:t xml:space="preserve">, dass wir eine </w:t>
      </w:r>
      <w:proofErr w:type="spellStart"/>
      <w:r>
        <w:t>Tauf</w:t>
      </w:r>
      <w:proofErr w:type="spellEnd"/>
      <w:r>
        <w:t xml:space="preserve">, ein Evangelium, einen Glauben haben, und sein gleiche Christen, Denn die </w:t>
      </w:r>
      <w:proofErr w:type="spellStart"/>
      <w:r>
        <w:t>Tauf</w:t>
      </w:r>
      <w:proofErr w:type="spellEnd"/>
      <w:r>
        <w:t xml:space="preserve">, Evangelium und Glauben, die machen allein geistlich und Christenvolk. </w:t>
      </w:r>
    </w:p>
    <w:p w14:paraId="606EA046" w14:textId="77777777" w:rsidR="007754C8" w:rsidRDefault="007754C8" w:rsidP="007754C8">
      <w:pPr>
        <w:pStyle w:val="StandardWeb"/>
      </w:pPr>
      <w:r>
        <w:t xml:space="preserve">24 Dass aber der Papst oder Bischof salbet, Platten macht, ordiniert, weihet, anders dann </w:t>
      </w:r>
      <w:proofErr w:type="spellStart"/>
      <w:r>
        <w:t>Layen</w:t>
      </w:r>
      <w:proofErr w:type="spellEnd"/>
      <w:r>
        <w:t xml:space="preserve"> kleidet, mag einen Gleisner und </w:t>
      </w:r>
      <w:proofErr w:type="spellStart"/>
      <w:r>
        <w:t>Olgotzen</w:t>
      </w:r>
      <w:proofErr w:type="spellEnd"/>
      <w:r>
        <w:t xml:space="preserve"> machen, macht aber nimmermehr ein Christen oder geistlichen Menschen. Demnach, so werden wir </w:t>
      </w:r>
      <w:proofErr w:type="spellStart"/>
      <w:r>
        <w:t>allsampt</w:t>
      </w:r>
      <w:proofErr w:type="spellEnd"/>
      <w:r>
        <w:t xml:space="preserve"> durch die </w:t>
      </w:r>
      <w:proofErr w:type="spellStart"/>
      <w:r>
        <w:t>Tauf</w:t>
      </w:r>
      <w:proofErr w:type="spellEnd"/>
      <w:r>
        <w:t xml:space="preserve"> zu Priestern geweihet, wie St. Peter 1 Pet 2,9 sagt: ihr seit ein </w:t>
      </w:r>
      <w:proofErr w:type="spellStart"/>
      <w:r>
        <w:t>kuniglich</w:t>
      </w:r>
      <w:proofErr w:type="spellEnd"/>
      <w:r>
        <w:t xml:space="preserve"> Priesterthum und ein priesterlich </w:t>
      </w:r>
      <w:proofErr w:type="spellStart"/>
      <w:r>
        <w:t>Kunigreich</w:t>
      </w:r>
      <w:proofErr w:type="spellEnd"/>
      <w:r>
        <w:t xml:space="preserve">. </w:t>
      </w:r>
    </w:p>
    <w:p w14:paraId="0F078D90" w14:textId="77777777" w:rsidR="007754C8" w:rsidRDefault="007754C8" w:rsidP="007754C8">
      <w:pPr>
        <w:pStyle w:val="StandardWeb"/>
      </w:pPr>
      <w:r>
        <w:t xml:space="preserve">25 Und Off.: du hast uns gemacht durch dein Blut zu Priestern und </w:t>
      </w:r>
      <w:proofErr w:type="spellStart"/>
      <w:r>
        <w:t>Kunigen</w:t>
      </w:r>
      <w:proofErr w:type="spellEnd"/>
      <w:r>
        <w:t xml:space="preserve">. Dann wo </w:t>
      </w:r>
      <w:proofErr w:type="spellStart"/>
      <w:r>
        <w:t>nit</w:t>
      </w:r>
      <w:proofErr w:type="spellEnd"/>
      <w:r>
        <w:t xml:space="preserve"> ein hoher Weihen in uns wäre, denn der Papst und Bischof gibt, so </w:t>
      </w:r>
      <w:proofErr w:type="spellStart"/>
      <w:r>
        <w:t>wurd</w:t>
      </w:r>
      <w:proofErr w:type="spellEnd"/>
      <w:r>
        <w:t xml:space="preserve"> nimmermehr durch Papsts und Bischof Weihen ein Priester gemacht, </w:t>
      </w:r>
      <w:proofErr w:type="spellStart"/>
      <w:r>
        <w:t>mocht</w:t>
      </w:r>
      <w:proofErr w:type="spellEnd"/>
      <w:r>
        <w:t xml:space="preserve"> auch noch </w:t>
      </w:r>
      <w:proofErr w:type="spellStart"/>
      <w:r>
        <w:t>Mess</w:t>
      </w:r>
      <w:proofErr w:type="spellEnd"/>
      <w:r>
        <w:t xml:space="preserve"> halten, noch predigen, noch absolvieren. </w:t>
      </w:r>
    </w:p>
    <w:p w14:paraId="2FCE8D4D" w14:textId="77777777" w:rsidR="007754C8" w:rsidRDefault="007754C8" w:rsidP="007754C8">
      <w:pPr>
        <w:pStyle w:val="StandardWeb"/>
      </w:pPr>
      <w:r>
        <w:t xml:space="preserve">26 </w:t>
      </w:r>
      <w:proofErr w:type="spellStart"/>
      <w:r>
        <w:t>Drumb</w:t>
      </w:r>
      <w:proofErr w:type="spellEnd"/>
      <w:r>
        <w:t xml:space="preserve"> ist des Bischofs Weihen </w:t>
      </w:r>
      <w:proofErr w:type="spellStart"/>
      <w:r>
        <w:t>nit</w:t>
      </w:r>
      <w:proofErr w:type="spellEnd"/>
      <w:r>
        <w:t xml:space="preserve"> anders, denn als wenn er an Statt und Person der ganzen Sammlung einen aus dem Haufen nähme, die alle gleiche Gewalt haben, und ihm befiehl, dieselben Gewalt </w:t>
      </w:r>
      <w:proofErr w:type="spellStart"/>
      <w:r>
        <w:t>fur</w:t>
      </w:r>
      <w:proofErr w:type="spellEnd"/>
      <w:r>
        <w:t xml:space="preserve"> die andern auszurichten; gleich als wenn zehen Bruder, </w:t>
      </w:r>
      <w:proofErr w:type="spellStart"/>
      <w:r>
        <w:t>Kuniges</w:t>
      </w:r>
      <w:proofErr w:type="spellEnd"/>
      <w:r>
        <w:t xml:space="preserve"> Kinder, gleich Erben, einen </w:t>
      </w:r>
      <w:proofErr w:type="spellStart"/>
      <w:r>
        <w:t>erwähleten</w:t>
      </w:r>
      <w:proofErr w:type="spellEnd"/>
      <w:r>
        <w:t xml:space="preserve">, das Erb </w:t>
      </w:r>
      <w:proofErr w:type="spellStart"/>
      <w:r>
        <w:t>fur</w:t>
      </w:r>
      <w:proofErr w:type="spellEnd"/>
      <w:r>
        <w:t xml:space="preserve"> sie zu regieren; sie wären je alle </w:t>
      </w:r>
      <w:proofErr w:type="spellStart"/>
      <w:r>
        <w:t>Kunige</w:t>
      </w:r>
      <w:proofErr w:type="spellEnd"/>
      <w:r>
        <w:t xml:space="preserve"> und gleicher Gewalt, und doch einem zu regieren befohlen wird. </w:t>
      </w:r>
    </w:p>
    <w:p w14:paraId="220FA176" w14:textId="77777777" w:rsidR="007754C8" w:rsidRDefault="007754C8" w:rsidP="007754C8">
      <w:pPr>
        <w:pStyle w:val="StandardWeb"/>
      </w:pPr>
      <w:r>
        <w:t xml:space="preserve">27 Und dass ich's noch klärer sag, wenn ein </w:t>
      </w:r>
      <w:proofErr w:type="spellStart"/>
      <w:r>
        <w:t>Häuflin</w:t>
      </w:r>
      <w:proofErr w:type="spellEnd"/>
      <w:r>
        <w:t xml:space="preserve"> frommer </w:t>
      </w:r>
      <w:proofErr w:type="spellStart"/>
      <w:r>
        <w:t>Christenlayen</w:t>
      </w:r>
      <w:proofErr w:type="spellEnd"/>
      <w:r>
        <w:t xml:space="preserve"> wurden gefangen, und in ein </w:t>
      </w:r>
      <w:proofErr w:type="spellStart"/>
      <w:r>
        <w:t>Wustenei</w:t>
      </w:r>
      <w:proofErr w:type="spellEnd"/>
      <w:r>
        <w:t xml:space="preserve"> gesetzt, die </w:t>
      </w:r>
      <w:proofErr w:type="spellStart"/>
      <w:r>
        <w:t>nit</w:t>
      </w:r>
      <w:proofErr w:type="spellEnd"/>
      <w:r>
        <w:t xml:space="preserve"> bei sich hätten einen geweiheten Priester von einem Bischof, und wurden allda der Sachen </w:t>
      </w:r>
      <w:proofErr w:type="spellStart"/>
      <w:r>
        <w:t>einis</w:t>
      </w:r>
      <w:proofErr w:type="spellEnd"/>
      <w:r>
        <w:t xml:space="preserve">, </w:t>
      </w:r>
      <w:proofErr w:type="spellStart"/>
      <w:r>
        <w:t>erwähleten</w:t>
      </w:r>
      <w:proofErr w:type="spellEnd"/>
      <w:r>
        <w:t xml:space="preserve"> einen unter ihn, er wäre </w:t>
      </w:r>
      <w:proofErr w:type="spellStart"/>
      <w:r>
        <w:t>ehlich</w:t>
      </w:r>
      <w:proofErr w:type="spellEnd"/>
      <w:r>
        <w:t xml:space="preserve"> oder </w:t>
      </w:r>
      <w:proofErr w:type="spellStart"/>
      <w:r>
        <w:t>nit</w:t>
      </w:r>
      <w:proofErr w:type="spellEnd"/>
      <w:r>
        <w:t xml:space="preserve">, und </w:t>
      </w:r>
      <w:proofErr w:type="spellStart"/>
      <w:r>
        <w:t>befiehlen</w:t>
      </w:r>
      <w:proofErr w:type="spellEnd"/>
      <w:r>
        <w:t xml:space="preserve"> ihm das </w:t>
      </w:r>
      <w:proofErr w:type="spellStart"/>
      <w:r>
        <w:t>Ampt</w:t>
      </w:r>
      <w:proofErr w:type="spellEnd"/>
      <w:r>
        <w:t xml:space="preserve"> zu </w:t>
      </w:r>
      <w:proofErr w:type="spellStart"/>
      <w:r>
        <w:t>täufen</w:t>
      </w:r>
      <w:proofErr w:type="spellEnd"/>
      <w:r>
        <w:t xml:space="preserve">, </w:t>
      </w:r>
      <w:proofErr w:type="spellStart"/>
      <w:r>
        <w:t>Mess</w:t>
      </w:r>
      <w:proofErr w:type="spellEnd"/>
      <w:r>
        <w:t xml:space="preserve"> halten, absolvieren und predigen, der wär wahrhaftig ein Priester, als ob ihn alle </w:t>
      </w:r>
      <w:proofErr w:type="spellStart"/>
      <w:r>
        <w:t>Bischoffe</w:t>
      </w:r>
      <w:proofErr w:type="spellEnd"/>
      <w:r>
        <w:t xml:space="preserve"> und Päpste hätten geweihet. </w:t>
      </w:r>
    </w:p>
    <w:p w14:paraId="4CB1E137" w14:textId="77777777" w:rsidR="007754C8" w:rsidRDefault="007754C8" w:rsidP="007754C8">
      <w:pPr>
        <w:pStyle w:val="StandardWeb"/>
      </w:pPr>
      <w:r>
        <w:t xml:space="preserve">28 Daher </w:t>
      </w:r>
      <w:proofErr w:type="spellStart"/>
      <w:r>
        <w:t>kumpt's</w:t>
      </w:r>
      <w:proofErr w:type="spellEnd"/>
      <w:r>
        <w:t xml:space="preserve">, dass in der Noth ein </w:t>
      </w:r>
      <w:proofErr w:type="spellStart"/>
      <w:r>
        <w:t>iglicher</w:t>
      </w:r>
      <w:proofErr w:type="spellEnd"/>
      <w:r>
        <w:t xml:space="preserve"> </w:t>
      </w:r>
      <w:proofErr w:type="spellStart"/>
      <w:r>
        <w:t>täufen</w:t>
      </w:r>
      <w:proofErr w:type="spellEnd"/>
      <w:r>
        <w:t xml:space="preserve"> und absolvieren kann; das </w:t>
      </w:r>
      <w:proofErr w:type="spellStart"/>
      <w:r>
        <w:t>nit</w:t>
      </w:r>
      <w:proofErr w:type="spellEnd"/>
      <w:r>
        <w:t xml:space="preserve"> </w:t>
      </w:r>
      <w:proofErr w:type="spellStart"/>
      <w:r>
        <w:t>muglich</w:t>
      </w:r>
      <w:proofErr w:type="spellEnd"/>
      <w:r>
        <w:t xml:space="preserve"> wäre, wenn wir </w:t>
      </w:r>
      <w:proofErr w:type="spellStart"/>
      <w:r>
        <w:t>nit</w:t>
      </w:r>
      <w:proofErr w:type="spellEnd"/>
      <w:r>
        <w:t xml:space="preserve"> alle Priester wären. Solche gross Gnad und Gewalt der </w:t>
      </w:r>
      <w:proofErr w:type="spellStart"/>
      <w:r>
        <w:t>Tauf</w:t>
      </w:r>
      <w:proofErr w:type="spellEnd"/>
      <w:r>
        <w:t xml:space="preserve">, und des christlichen Stands, haben sie uns durch's geistlich Recht fast niedergelegt und unbekannt gemacht. Auf diese Weise </w:t>
      </w:r>
      <w:proofErr w:type="spellStart"/>
      <w:r>
        <w:t>erwähleten</w:t>
      </w:r>
      <w:proofErr w:type="spellEnd"/>
      <w:r>
        <w:t xml:space="preserve"> vorzeiten die Christen aus dem Haufen ihre Bischof und Priester, die darnach von andern </w:t>
      </w:r>
      <w:proofErr w:type="spellStart"/>
      <w:r>
        <w:t>Bischoffen</w:t>
      </w:r>
      <w:proofErr w:type="spellEnd"/>
      <w:r>
        <w:t xml:space="preserve"> wurden bestätiget ohn alles Prangen, das itzt regiert. So war St. Augustin, Ambrosius, Cyprianus Bischof. </w:t>
      </w:r>
    </w:p>
    <w:p w14:paraId="5F19E168" w14:textId="77777777" w:rsidR="007754C8" w:rsidRDefault="007754C8" w:rsidP="007754C8">
      <w:pPr>
        <w:pStyle w:val="StandardWeb"/>
      </w:pPr>
      <w:r>
        <w:t xml:space="preserve">29 Dieweil dann nu die weltlich Gewalt ist gleich mit uns getauft, hat denselben Glauben und Evangelium, </w:t>
      </w:r>
      <w:proofErr w:type="spellStart"/>
      <w:r>
        <w:t>mussen</w:t>
      </w:r>
      <w:proofErr w:type="spellEnd"/>
      <w:r>
        <w:t xml:space="preserve"> wir sie lassen Priester und Bischof sein, und ihr </w:t>
      </w:r>
      <w:proofErr w:type="spellStart"/>
      <w:r>
        <w:t>Ampt</w:t>
      </w:r>
      <w:proofErr w:type="spellEnd"/>
      <w:r>
        <w:t xml:space="preserve"> zählen als ein </w:t>
      </w:r>
      <w:proofErr w:type="spellStart"/>
      <w:r>
        <w:t>Ampt</w:t>
      </w:r>
      <w:proofErr w:type="spellEnd"/>
      <w:r>
        <w:t xml:space="preserve">, das da </w:t>
      </w:r>
      <w:proofErr w:type="spellStart"/>
      <w:r>
        <w:t>gehore</w:t>
      </w:r>
      <w:proofErr w:type="spellEnd"/>
      <w:r>
        <w:t xml:space="preserve"> und </w:t>
      </w:r>
      <w:proofErr w:type="spellStart"/>
      <w:r>
        <w:t>nutzlich</w:t>
      </w:r>
      <w:proofErr w:type="spellEnd"/>
      <w:r>
        <w:t xml:space="preserve"> sei der christlichen Gemeine. </w:t>
      </w:r>
    </w:p>
    <w:p w14:paraId="7EE9383B" w14:textId="77777777" w:rsidR="007754C8" w:rsidRDefault="007754C8" w:rsidP="007754C8">
      <w:pPr>
        <w:pStyle w:val="StandardWeb"/>
      </w:pPr>
      <w:r>
        <w:t xml:space="preserve">30 Dann was aus der </w:t>
      </w:r>
      <w:proofErr w:type="spellStart"/>
      <w:r>
        <w:t>Tauf</w:t>
      </w:r>
      <w:proofErr w:type="spellEnd"/>
      <w:r>
        <w:t xml:space="preserve"> krochen ist, das mag sich </w:t>
      </w:r>
      <w:proofErr w:type="spellStart"/>
      <w:r>
        <w:t>ruhmen</w:t>
      </w:r>
      <w:proofErr w:type="spellEnd"/>
      <w:r>
        <w:t xml:space="preserve">, dass es schon Priester, Bischof und Papst geweihet sei; ob wohl </w:t>
      </w:r>
      <w:proofErr w:type="spellStart"/>
      <w:r>
        <w:t>nit</w:t>
      </w:r>
      <w:proofErr w:type="spellEnd"/>
      <w:r>
        <w:t xml:space="preserve"> einem </w:t>
      </w:r>
      <w:proofErr w:type="spellStart"/>
      <w:r>
        <w:t>iglichen</w:t>
      </w:r>
      <w:proofErr w:type="spellEnd"/>
      <w:r>
        <w:t xml:space="preserve"> </w:t>
      </w:r>
      <w:proofErr w:type="spellStart"/>
      <w:r>
        <w:t>ziempt</w:t>
      </w:r>
      <w:proofErr w:type="spellEnd"/>
      <w:r>
        <w:t xml:space="preserve">, solch </w:t>
      </w:r>
      <w:proofErr w:type="spellStart"/>
      <w:r>
        <w:t>Ampt</w:t>
      </w:r>
      <w:proofErr w:type="spellEnd"/>
      <w:r>
        <w:t xml:space="preserve"> zu </w:t>
      </w:r>
      <w:proofErr w:type="spellStart"/>
      <w:r>
        <w:t>uben</w:t>
      </w:r>
      <w:proofErr w:type="spellEnd"/>
      <w:r>
        <w:t xml:space="preserve">. </w:t>
      </w:r>
    </w:p>
    <w:p w14:paraId="541F2D63" w14:textId="77777777" w:rsidR="007754C8" w:rsidRDefault="007754C8" w:rsidP="007754C8">
      <w:pPr>
        <w:pStyle w:val="StandardWeb"/>
      </w:pPr>
      <w:r>
        <w:t xml:space="preserve">31 Dann weil wir alle gleich Priester sein, muss sich niemand </w:t>
      </w:r>
      <w:proofErr w:type="spellStart"/>
      <w:r>
        <w:t>selb</w:t>
      </w:r>
      <w:proofErr w:type="spellEnd"/>
      <w:r>
        <w:t xml:space="preserve"> </w:t>
      </w:r>
      <w:proofErr w:type="spellStart"/>
      <w:r>
        <w:t>erfur</w:t>
      </w:r>
      <w:proofErr w:type="spellEnd"/>
      <w:r>
        <w:t xml:space="preserve"> thun, und sich unterwinden, ahn unser Bewilligen und Erwählen das zu thun, dess wir alle gleichen Gewalt haben. Denn was gemeine ist, mag niemand ohn der Gemeine Willen und Befehle an sich nehmen. </w:t>
      </w:r>
    </w:p>
    <w:p w14:paraId="4B1D15D7" w14:textId="77777777" w:rsidR="007754C8" w:rsidRDefault="007754C8" w:rsidP="007754C8">
      <w:pPr>
        <w:pStyle w:val="StandardWeb"/>
      </w:pPr>
      <w:r>
        <w:t xml:space="preserve">32 Und wo es geschähe, dass jemand erwählet zu solchem </w:t>
      </w:r>
      <w:proofErr w:type="spellStart"/>
      <w:r>
        <w:t>Ampt</w:t>
      </w:r>
      <w:proofErr w:type="spellEnd"/>
      <w:r>
        <w:t xml:space="preserve">, und durch seinen Missbrauch </w:t>
      </w:r>
      <w:proofErr w:type="spellStart"/>
      <w:r>
        <w:t>wurd</w:t>
      </w:r>
      <w:proofErr w:type="spellEnd"/>
      <w:r>
        <w:t xml:space="preserve"> abgesetzt, so wäre er gleich wie vorhin. </w:t>
      </w:r>
      <w:proofErr w:type="spellStart"/>
      <w:r>
        <w:t>Drumb</w:t>
      </w:r>
      <w:proofErr w:type="spellEnd"/>
      <w:r>
        <w:t xml:space="preserve"> sollt ein Priesterstand </w:t>
      </w:r>
      <w:proofErr w:type="spellStart"/>
      <w:r>
        <w:t>nit</w:t>
      </w:r>
      <w:proofErr w:type="spellEnd"/>
      <w:r>
        <w:t xml:space="preserve"> anders sein in der Christenheit, dann als ein </w:t>
      </w:r>
      <w:proofErr w:type="spellStart"/>
      <w:r>
        <w:t>Amptmann</w:t>
      </w:r>
      <w:proofErr w:type="spellEnd"/>
      <w:r>
        <w:t xml:space="preserve">; weil er am </w:t>
      </w:r>
      <w:proofErr w:type="spellStart"/>
      <w:r>
        <w:t>Ampt</w:t>
      </w:r>
      <w:proofErr w:type="spellEnd"/>
      <w:r>
        <w:t xml:space="preserve"> ist, geht er vor; wo er abgesetzt, ist er en Baur oder Burger, wie die andern. </w:t>
      </w:r>
    </w:p>
    <w:p w14:paraId="35DBC202" w14:textId="77777777" w:rsidR="007754C8" w:rsidRDefault="007754C8" w:rsidP="007754C8">
      <w:pPr>
        <w:pStyle w:val="StandardWeb"/>
      </w:pPr>
      <w:r>
        <w:t xml:space="preserve">33 Also wahrhaftig ist ein Priester nimmer Priester, wo er abgesetzt wird. Aber nu haben sie erdichtet </w:t>
      </w:r>
      <w:proofErr w:type="spellStart"/>
      <w:r>
        <w:t>Characteres</w:t>
      </w:r>
      <w:proofErr w:type="spellEnd"/>
      <w:r>
        <w:t xml:space="preserve"> </w:t>
      </w:r>
      <w:proofErr w:type="spellStart"/>
      <w:r>
        <w:t>indelebiles</w:t>
      </w:r>
      <w:proofErr w:type="spellEnd"/>
      <w:r>
        <w:t xml:space="preserve">, und schwätzen, dass ein abgesetzter Priester </w:t>
      </w:r>
      <w:proofErr w:type="spellStart"/>
      <w:r>
        <w:t>dennocht</w:t>
      </w:r>
      <w:proofErr w:type="spellEnd"/>
      <w:r>
        <w:t xml:space="preserve"> etwas anders sei, dann ein schlechter </w:t>
      </w:r>
      <w:proofErr w:type="spellStart"/>
      <w:r>
        <w:t>Laye</w:t>
      </w:r>
      <w:proofErr w:type="spellEnd"/>
      <w:r>
        <w:t xml:space="preserve">; ja, sie träumet, es </w:t>
      </w:r>
      <w:proofErr w:type="spellStart"/>
      <w:r>
        <w:t>mug</w:t>
      </w:r>
      <w:proofErr w:type="spellEnd"/>
      <w:r>
        <w:t xml:space="preserve"> ein Priester nimmermehr anders denn Priester oder ein </w:t>
      </w:r>
      <w:proofErr w:type="spellStart"/>
      <w:r>
        <w:t>Laye</w:t>
      </w:r>
      <w:proofErr w:type="spellEnd"/>
      <w:r>
        <w:t xml:space="preserve"> werden. Das sein alles Menschen erdichte Rede und Gesetz. </w:t>
      </w:r>
    </w:p>
    <w:p w14:paraId="4AAE8597" w14:textId="77777777" w:rsidR="007754C8" w:rsidRDefault="007754C8" w:rsidP="007754C8">
      <w:pPr>
        <w:pStyle w:val="StandardWeb"/>
      </w:pPr>
      <w:r>
        <w:t xml:space="preserve">34 So folget aus diesem, dass </w:t>
      </w:r>
      <w:proofErr w:type="spellStart"/>
      <w:r>
        <w:t>Laye</w:t>
      </w:r>
      <w:proofErr w:type="spellEnd"/>
      <w:r>
        <w:t xml:space="preserve">, Priester, </w:t>
      </w:r>
      <w:proofErr w:type="spellStart"/>
      <w:r>
        <w:t>Fursten</w:t>
      </w:r>
      <w:proofErr w:type="spellEnd"/>
      <w:r>
        <w:t xml:space="preserve">, Bischof, und wie sie sagen, Geistlich und Weltlich, keinen andern Unterscheid im Grund, wahrlich, haben, denn des </w:t>
      </w:r>
      <w:proofErr w:type="spellStart"/>
      <w:r>
        <w:t>Ampts</w:t>
      </w:r>
      <w:proofErr w:type="spellEnd"/>
      <w:r>
        <w:t xml:space="preserve"> oder Werks halben, und </w:t>
      </w:r>
      <w:proofErr w:type="spellStart"/>
      <w:r>
        <w:t>nit</w:t>
      </w:r>
      <w:proofErr w:type="spellEnd"/>
      <w:r>
        <w:t xml:space="preserve"> des Stands halben. </w:t>
      </w:r>
    </w:p>
    <w:p w14:paraId="2447DAE8" w14:textId="77777777" w:rsidR="007754C8" w:rsidRDefault="007754C8" w:rsidP="007754C8">
      <w:pPr>
        <w:pStyle w:val="StandardWeb"/>
      </w:pPr>
      <w:r>
        <w:t xml:space="preserve">35 Dann sie sein alle </w:t>
      </w:r>
      <w:proofErr w:type="spellStart"/>
      <w:r>
        <w:t>gleichs</w:t>
      </w:r>
      <w:proofErr w:type="spellEnd"/>
      <w:r>
        <w:t xml:space="preserve"> Stands, wahrhaftig Priester, Bischof und Päpste; aber </w:t>
      </w:r>
      <w:proofErr w:type="spellStart"/>
      <w:r>
        <w:t>nit</w:t>
      </w:r>
      <w:proofErr w:type="spellEnd"/>
      <w:r>
        <w:t xml:space="preserve"> </w:t>
      </w:r>
      <w:proofErr w:type="spellStart"/>
      <w:r>
        <w:t>gleichs</w:t>
      </w:r>
      <w:proofErr w:type="spellEnd"/>
      <w:r>
        <w:t xml:space="preserve"> einerlei Werks, gleichwie auch unter den Priestern und </w:t>
      </w:r>
      <w:proofErr w:type="spellStart"/>
      <w:r>
        <w:t>Munchen</w:t>
      </w:r>
      <w:proofErr w:type="spellEnd"/>
      <w:r>
        <w:t xml:space="preserve"> </w:t>
      </w:r>
      <w:proofErr w:type="spellStart"/>
      <w:r>
        <w:t>nit</w:t>
      </w:r>
      <w:proofErr w:type="spellEnd"/>
      <w:r>
        <w:t xml:space="preserve"> einerlei Werk ein </w:t>
      </w:r>
      <w:proofErr w:type="spellStart"/>
      <w:r>
        <w:t>iglicher</w:t>
      </w:r>
      <w:proofErr w:type="spellEnd"/>
      <w:r>
        <w:t xml:space="preserve"> hat. Und das ist St. Paul Röm. </w:t>
      </w:r>
      <w:proofErr w:type="spellStart"/>
      <w:r>
        <w:t>12,4sqq</w:t>
      </w:r>
      <w:proofErr w:type="spellEnd"/>
      <w:r>
        <w:t xml:space="preserve"> und 1 Cor. </w:t>
      </w:r>
      <w:proofErr w:type="spellStart"/>
      <w:r>
        <w:t>12,12sqq</w:t>
      </w:r>
      <w:proofErr w:type="spellEnd"/>
      <w:r>
        <w:t xml:space="preserve"> und Petrus 1 Petr. 2,9, wie ich droben gesagt, dass wir alle ein </w:t>
      </w:r>
      <w:proofErr w:type="spellStart"/>
      <w:r>
        <w:t>Korper</w:t>
      </w:r>
      <w:proofErr w:type="spellEnd"/>
      <w:r>
        <w:t xml:space="preserve"> sein des </w:t>
      </w:r>
      <w:proofErr w:type="spellStart"/>
      <w:r>
        <w:t>Häupts</w:t>
      </w:r>
      <w:proofErr w:type="spellEnd"/>
      <w:r>
        <w:t xml:space="preserve"> Jesu Christi, ein </w:t>
      </w:r>
      <w:proofErr w:type="spellStart"/>
      <w:r>
        <w:t>iglicher</w:t>
      </w:r>
      <w:proofErr w:type="spellEnd"/>
      <w:r>
        <w:t xml:space="preserve"> des andern </w:t>
      </w:r>
      <w:proofErr w:type="spellStart"/>
      <w:r>
        <w:t>Gliedmass</w:t>
      </w:r>
      <w:proofErr w:type="spellEnd"/>
      <w:r>
        <w:t xml:space="preserve">. Christus hat </w:t>
      </w:r>
      <w:proofErr w:type="spellStart"/>
      <w:r>
        <w:t>nit</w:t>
      </w:r>
      <w:proofErr w:type="spellEnd"/>
      <w:r>
        <w:t xml:space="preserve"> zwei noch zweierlei Art </w:t>
      </w:r>
      <w:proofErr w:type="spellStart"/>
      <w:r>
        <w:t>Korper</w:t>
      </w:r>
      <w:proofErr w:type="spellEnd"/>
      <w:r>
        <w:t xml:space="preserve">, einen weltlich, den andern geistlich. Ein </w:t>
      </w:r>
      <w:proofErr w:type="spellStart"/>
      <w:r>
        <w:t>Häupt</w:t>
      </w:r>
      <w:proofErr w:type="spellEnd"/>
      <w:r>
        <w:t xml:space="preserve"> ist, und einen </w:t>
      </w:r>
      <w:proofErr w:type="spellStart"/>
      <w:r>
        <w:t>Korper</w:t>
      </w:r>
      <w:proofErr w:type="spellEnd"/>
      <w:r>
        <w:t xml:space="preserve"> hat er. </w:t>
      </w:r>
    </w:p>
    <w:p w14:paraId="73A5C314" w14:textId="77777777" w:rsidR="007754C8" w:rsidRDefault="007754C8" w:rsidP="007754C8">
      <w:pPr>
        <w:pStyle w:val="StandardWeb"/>
      </w:pPr>
      <w:r>
        <w:t xml:space="preserve">36 Gleichwie nu die, so man itzt geistlich heisst, oder Priester, Bischof oder </w:t>
      </w:r>
      <w:proofErr w:type="spellStart"/>
      <w:r>
        <w:t>Päpst</w:t>
      </w:r>
      <w:proofErr w:type="spellEnd"/>
      <w:r>
        <w:t xml:space="preserve"> sein, von den andern Christen </w:t>
      </w:r>
      <w:proofErr w:type="spellStart"/>
      <w:r>
        <w:t>nit</w:t>
      </w:r>
      <w:proofErr w:type="spellEnd"/>
      <w:r>
        <w:t xml:space="preserve"> weiter noch würdiger </w:t>
      </w:r>
      <w:proofErr w:type="spellStart"/>
      <w:r>
        <w:t>gescheiden</w:t>
      </w:r>
      <w:proofErr w:type="spellEnd"/>
      <w:r>
        <w:t xml:space="preserve">, dann dass sie das Wort Gottis und die Sacrament sollen handeln, das ist ihr Werk und </w:t>
      </w:r>
      <w:proofErr w:type="spellStart"/>
      <w:r>
        <w:t>Ampt</w:t>
      </w:r>
      <w:proofErr w:type="spellEnd"/>
      <w:r>
        <w:t xml:space="preserve">: also hat die weltlich </w:t>
      </w:r>
      <w:proofErr w:type="spellStart"/>
      <w:r>
        <w:t>Ubirkeyt</w:t>
      </w:r>
      <w:proofErr w:type="spellEnd"/>
      <w:r>
        <w:t xml:space="preserve"> das Schwerdt und die Ruthen in der Hand, die </w:t>
      </w:r>
      <w:proofErr w:type="spellStart"/>
      <w:r>
        <w:t>Bosen</w:t>
      </w:r>
      <w:proofErr w:type="spellEnd"/>
      <w:r>
        <w:t xml:space="preserve"> damit zu strafen, die </w:t>
      </w:r>
      <w:proofErr w:type="spellStart"/>
      <w:r>
        <w:t>Frummen</w:t>
      </w:r>
      <w:proofErr w:type="spellEnd"/>
      <w:r>
        <w:t xml:space="preserve"> zu </w:t>
      </w:r>
      <w:proofErr w:type="spellStart"/>
      <w:r>
        <w:t>schutzen</w:t>
      </w:r>
      <w:proofErr w:type="spellEnd"/>
      <w:r>
        <w:t xml:space="preserve">. </w:t>
      </w:r>
    </w:p>
    <w:p w14:paraId="3939DD70" w14:textId="77777777" w:rsidR="007754C8" w:rsidRDefault="007754C8" w:rsidP="007754C8">
      <w:pPr>
        <w:pStyle w:val="StandardWeb"/>
      </w:pPr>
      <w:r>
        <w:t xml:space="preserve">37 Ein Schuster, ein Schmidt, ein Baur, </w:t>
      </w:r>
      <w:proofErr w:type="spellStart"/>
      <w:r>
        <w:t>einiglicher</w:t>
      </w:r>
      <w:proofErr w:type="spellEnd"/>
      <w:r>
        <w:t xml:space="preserve"> seins Handwerks </w:t>
      </w:r>
      <w:proofErr w:type="spellStart"/>
      <w:r>
        <w:t>Ampt</w:t>
      </w:r>
      <w:proofErr w:type="spellEnd"/>
      <w:r>
        <w:t xml:space="preserve"> und Werk hat, und doch alle gleich geweihet Priester und </w:t>
      </w:r>
      <w:proofErr w:type="spellStart"/>
      <w:r>
        <w:t>Bischoffe</w:t>
      </w:r>
      <w:proofErr w:type="spellEnd"/>
      <w:r>
        <w:t xml:space="preserve">; und ein </w:t>
      </w:r>
      <w:proofErr w:type="spellStart"/>
      <w:r>
        <w:t>iglich</w:t>
      </w:r>
      <w:proofErr w:type="spellEnd"/>
      <w:r>
        <w:t xml:space="preserve"> soll mit seinem </w:t>
      </w:r>
      <w:proofErr w:type="spellStart"/>
      <w:r>
        <w:t>Ampt</w:t>
      </w:r>
      <w:proofErr w:type="spellEnd"/>
      <w:r>
        <w:t xml:space="preserve"> oder Werk den andern </w:t>
      </w:r>
      <w:proofErr w:type="spellStart"/>
      <w:r>
        <w:t>nutzlich</w:t>
      </w:r>
      <w:proofErr w:type="spellEnd"/>
      <w:r>
        <w:t xml:space="preserve"> und dienstlich sein: dass also vielerlei Werk alle in eine Gemein gerichtet sein, Leib und Seelen zu </w:t>
      </w:r>
      <w:proofErr w:type="spellStart"/>
      <w:r>
        <w:t>fodern</w:t>
      </w:r>
      <w:proofErr w:type="spellEnd"/>
      <w:r>
        <w:t xml:space="preserve">; gleichwie die </w:t>
      </w:r>
      <w:proofErr w:type="spellStart"/>
      <w:r>
        <w:t>Gliedmass</w:t>
      </w:r>
      <w:proofErr w:type="spellEnd"/>
      <w:r>
        <w:t xml:space="preserve"> des </w:t>
      </w:r>
      <w:proofErr w:type="spellStart"/>
      <w:r>
        <w:t>Korpers</w:t>
      </w:r>
      <w:proofErr w:type="spellEnd"/>
      <w:r>
        <w:t xml:space="preserve"> alle eins dem andern dienet. </w:t>
      </w:r>
    </w:p>
    <w:p w14:paraId="7BF0DF3C" w14:textId="77777777" w:rsidR="007754C8" w:rsidRDefault="007754C8" w:rsidP="007754C8">
      <w:pPr>
        <w:pStyle w:val="StandardWeb"/>
      </w:pPr>
      <w:r>
        <w:t xml:space="preserve">38 Nu sich, wie christlich das gesetzt und gesagt sei, weltlich </w:t>
      </w:r>
      <w:proofErr w:type="spellStart"/>
      <w:r>
        <w:t>Ubirkeit</w:t>
      </w:r>
      <w:proofErr w:type="spellEnd"/>
      <w:r>
        <w:t xml:space="preserve"> sei </w:t>
      </w:r>
      <w:proofErr w:type="spellStart"/>
      <w:r>
        <w:t>nit</w:t>
      </w:r>
      <w:proofErr w:type="spellEnd"/>
      <w:r>
        <w:t xml:space="preserve"> </w:t>
      </w:r>
      <w:proofErr w:type="spellStart"/>
      <w:r>
        <w:t>ubir</w:t>
      </w:r>
      <w:proofErr w:type="spellEnd"/>
      <w:r>
        <w:t xml:space="preserve"> die </w:t>
      </w:r>
      <w:proofErr w:type="spellStart"/>
      <w:r>
        <w:t>Geistlikeit</w:t>
      </w:r>
      <w:proofErr w:type="spellEnd"/>
      <w:r>
        <w:t xml:space="preserve">, soll sie auch </w:t>
      </w:r>
      <w:proofErr w:type="spellStart"/>
      <w:r>
        <w:t>nit</w:t>
      </w:r>
      <w:proofErr w:type="spellEnd"/>
      <w:r>
        <w:t xml:space="preserve"> strafen. Das ist eben so viel gesagt: die Hand soll nichts dazu thun, ob das Aug gross Noth leidet. Ist's </w:t>
      </w:r>
      <w:proofErr w:type="spellStart"/>
      <w:r>
        <w:t>nit</w:t>
      </w:r>
      <w:proofErr w:type="spellEnd"/>
      <w:r>
        <w:t xml:space="preserve"> </w:t>
      </w:r>
      <w:proofErr w:type="spellStart"/>
      <w:r>
        <w:t>unnaturlich</w:t>
      </w:r>
      <w:proofErr w:type="spellEnd"/>
      <w:r>
        <w:t xml:space="preserve">, schweig unchristlich, dass ein Glied dem andern </w:t>
      </w:r>
      <w:proofErr w:type="spellStart"/>
      <w:r>
        <w:t>nit</w:t>
      </w:r>
      <w:proofErr w:type="spellEnd"/>
      <w:r>
        <w:t xml:space="preserve"> helfen, seinem Vorderben </w:t>
      </w:r>
      <w:proofErr w:type="spellStart"/>
      <w:r>
        <w:t>nit</w:t>
      </w:r>
      <w:proofErr w:type="spellEnd"/>
      <w:r>
        <w:t xml:space="preserve"> wehren soll? Ja, je edler das </w:t>
      </w:r>
      <w:proofErr w:type="spellStart"/>
      <w:r>
        <w:t>Gliedmass</w:t>
      </w:r>
      <w:proofErr w:type="spellEnd"/>
      <w:r>
        <w:t xml:space="preserve"> ist, je mehr die andern ihm helfen sollen. </w:t>
      </w:r>
    </w:p>
    <w:p w14:paraId="62B100EC" w14:textId="77777777" w:rsidR="007754C8" w:rsidRDefault="007754C8" w:rsidP="007754C8">
      <w:pPr>
        <w:pStyle w:val="StandardWeb"/>
      </w:pPr>
      <w:r>
        <w:t xml:space="preserve">39 </w:t>
      </w:r>
      <w:proofErr w:type="spellStart"/>
      <w:r>
        <w:t>Drumb</w:t>
      </w:r>
      <w:proofErr w:type="spellEnd"/>
      <w:r>
        <w:t xml:space="preserve"> sag ich: dieweil weltlich Gewalt von Gott geordnet ist, die </w:t>
      </w:r>
      <w:proofErr w:type="spellStart"/>
      <w:r>
        <w:t>Bosen</w:t>
      </w:r>
      <w:proofErr w:type="spellEnd"/>
      <w:r>
        <w:t xml:space="preserve"> zu strafen, und die </w:t>
      </w:r>
      <w:proofErr w:type="spellStart"/>
      <w:r>
        <w:t>Frummen</w:t>
      </w:r>
      <w:proofErr w:type="spellEnd"/>
      <w:r>
        <w:t xml:space="preserve"> zu </w:t>
      </w:r>
      <w:proofErr w:type="spellStart"/>
      <w:r>
        <w:t>schutzen</w:t>
      </w:r>
      <w:proofErr w:type="spellEnd"/>
      <w:r>
        <w:t xml:space="preserve">, so soll man ihr </w:t>
      </w:r>
      <w:proofErr w:type="spellStart"/>
      <w:r>
        <w:t>Ampt</w:t>
      </w:r>
      <w:proofErr w:type="spellEnd"/>
      <w:r>
        <w:t xml:space="preserve"> lassen frei gehen </w:t>
      </w:r>
      <w:proofErr w:type="spellStart"/>
      <w:r>
        <w:t>unvorhindert</w:t>
      </w:r>
      <w:proofErr w:type="spellEnd"/>
      <w:r>
        <w:t xml:space="preserve">, durch den ganzen </w:t>
      </w:r>
      <w:proofErr w:type="spellStart"/>
      <w:r>
        <w:t>Korper</w:t>
      </w:r>
      <w:proofErr w:type="spellEnd"/>
      <w:r>
        <w:t xml:space="preserve"> der Christenheit, niemands angesehen, sie </w:t>
      </w:r>
      <w:proofErr w:type="spellStart"/>
      <w:r>
        <w:t>treff</w:t>
      </w:r>
      <w:proofErr w:type="spellEnd"/>
      <w:r>
        <w:t xml:space="preserve"> Papst, Bischof, Pfaffen, Munch, Nonnen, oder was es ist. </w:t>
      </w:r>
    </w:p>
    <w:p w14:paraId="3B7D4EF4" w14:textId="77777777" w:rsidR="007754C8" w:rsidRDefault="007754C8" w:rsidP="007754C8">
      <w:pPr>
        <w:pStyle w:val="StandardWeb"/>
      </w:pPr>
      <w:r>
        <w:t xml:space="preserve">40 Wenn so das gnug wäre, die weltlich Gewalt zu hindern, dass sie geringer ist unter den christlichen </w:t>
      </w:r>
      <w:proofErr w:type="spellStart"/>
      <w:r>
        <w:t>Aempten</w:t>
      </w:r>
      <w:proofErr w:type="spellEnd"/>
      <w:r>
        <w:t xml:space="preserve">, denn der Prediger und Beichtiger </w:t>
      </w:r>
      <w:proofErr w:type="spellStart"/>
      <w:r>
        <w:t>Ampt</w:t>
      </w:r>
      <w:proofErr w:type="spellEnd"/>
      <w:r>
        <w:t xml:space="preserve"> oder geistliche Stand; so sollt man auch vorhindern den Schneidern, Schustern, Steinmetzen, Zimmerleuten, Koch, Kellnern, </w:t>
      </w:r>
      <w:proofErr w:type="spellStart"/>
      <w:r>
        <w:t>Baurn</w:t>
      </w:r>
      <w:proofErr w:type="spellEnd"/>
      <w:r>
        <w:t xml:space="preserve">, und alle zeitlichen Handwerken, dass sie dem Papst, </w:t>
      </w:r>
      <w:proofErr w:type="spellStart"/>
      <w:r>
        <w:t>Bischoffen</w:t>
      </w:r>
      <w:proofErr w:type="spellEnd"/>
      <w:r>
        <w:t xml:space="preserve">, Priestern, </w:t>
      </w:r>
      <w:proofErr w:type="spellStart"/>
      <w:r>
        <w:t>Munchen</w:t>
      </w:r>
      <w:proofErr w:type="spellEnd"/>
      <w:r>
        <w:t xml:space="preserve"> kein Schuh, Kleider, Haus, Essen, Trinken machten, noch Zins gäben. </w:t>
      </w:r>
    </w:p>
    <w:p w14:paraId="514AABB9" w14:textId="77777777" w:rsidR="007754C8" w:rsidRDefault="007754C8" w:rsidP="007754C8">
      <w:pPr>
        <w:pStyle w:val="StandardWeb"/>
      </w:pPr>
      <w:r>
        <w:t xml:space="preserve">41 </w:t>
      </w:r>
      <w:proofErr w:type="spellStart"/>
      <w:r>
        <w:t>Lässit</w:t>
      </w:r>
      <w:proofErr w:type="spellEnd"/>
      <w:r>
        <w:t xml:space="preserve"> man aber diesen </w:t>
      </w:r>
      <w:proofErr w:type="spellStart"/>
      <w:r>
        <w:t>Layen</w:t>
      </w:r>
      <w:proofErr w:type="spellEnd"/>
      <w:r>
        <w:t xml:space="preserve"> ihre Werk </w:t>
      </w:r>
      <w:proofErr w:type="spellStart"/>
      <w:r>
        <w:t>unvorhindert</w:t>
      </w:r>
      <w:proofErr w:type="spellEnd"/>
      <w:r>
        <w:t xml:space="preserve">; was machen denn die </w:t>
      </w:r>
      <w:proofErr w:type="spellStart"/>
      <w:r>
        <w:t>romischen</w:t>
      </w:r>
      <w:proofErr w:type="spellEnd"/>
      <w:r>
        <w:t xml:space="preserve"> Schreiber mit ihre Gesetzen? dass sie sich ausziehen aus dem Werk weltlicher, christlicher Gewalt, dass sie nur frei </w:t>
      </w:r>
      <w:proofErr w:type="spellStart"/>
      <w:r>
        <w:t>mugen</w:t>
      </w:r>
      <w:proofErr w:type="spellEnd"/>
      <w:r>
        <w:t xml:space="preserve"> </w:t>
      </w:r>
      <w:proofErr w:type="spellStart"/>
      <w:r>
        <w:t>bos</w:t>
      </w:r>
      <w:proofErr w:type="spellEnd"/>
      <w:r>
        <w:t xml:space="preserve"> sein, und </w:t>
      </w:r>
      <w:proofErr w:type="spellStart"/>
      <w:r>
        <w:t>erfullen</w:t>
      </w:r>
      <w:proofErr w:type="spellEnd"/>
      <w:r>
        <w:t xml:space="preserve">, das St. Petrus gesagt hat (2. </w:t>
      </w:r>
      <w:proofErr w:type="spellStart"/>
      <w:r>
        <w:t>Epist</w:t>
      </w:r>
      <w:proofErr w:type="spellEnd"/>
      <w:r>
        <w:t xml:space="preserve">. 2,1): es werden falsch Meister unter euch erstehen, und mit falschen erdichten Worten mit euch </w:t>
      </w:r>
      <w:proofErr w:type="spellStart"/>
      <w:r>
        <w:t>umbgehen</w:t>
      </w:r>
      <w:proofErr w:type="spellEnd"/>
      <w:r>
        <w:t xml:space="preserve">, euch im Sack zu </w:t>
      </w:r>
      <w:proofErr w:type="spellStart"/>
      <w:r>
        <w:t>vorkäufen</w:t>
      </w:r>
      <w:proofErr w:type="spellEnd"/>
      <w:r>
        <w:t xml:space="preserve">. </w:t>
      </w:r>
    </w:p>
    <w:p w14:paraId="38AAC42E" w14:textId="77777777" w:rsidR="007754C8" w:rsidRDefault="007754C8" w:rsidP="007754C8">
      <w:pPr>
        <w:pStyle w:val="StandardWeb"/>
      </w:pPr>
      <w:r>
        <w:t xml:space="preserve">42 </w:t>
      </w:r>
      <w:proofErr w:type="spellStart"/>
      <w:r>
        <w:t>Drumb</w:t>
      </w:r>
      <w:proofErr w:type="spellEnd"/>
      <w:r>
        <w:t xml:space="preserve"> soll weltlich, christlich Gewalt ihr </w:t>
      </w:r>
      <w:proofErr w:type="spellStart"/>
      <w:r>
        <w:t>Ampt</w:t>
      </w:r>
      <w:proofErr w:type="spellEnd"/>
      <w:r>
        <w:t xml:space="preserve"> </w:t>
      </w:r>
      <w:proofErr w:type="spellStart"/>
      <w:r>
        <w:t>uben</w:t>
      </w:r>
      <w:proofErr w:type="spellEnd"/>
      <w:r>
        <w:t xml:space="preserve"> frei </w:t>
      </w:r>
      <w:proofErr w:type="spellStart"/>
      <w:r>
        <w:t>unvorhindert</w:t>
      </w:r>
      <w:proofErr w:type="spellEnd"/>
      <w:r>
        <w:t xml:space="preserve">, unangesehen, ob's Papst, Bischof, Priester sei, den sie trifft, wer schuldig ist, der leide; was geistlich Recht dawider gesagt hat, ist lauter erdichtet </w:t>
      </w:r>
      <w:proofErr w:type="spellStart"/>
      <w:r>
        <w:t>romisch</w:t>
      </w:r>
      <w:proofErr w:type="spellEnd"/>
      <w:r>
        <w:t xml:space="preserve"> </w:t>
      </w:r>
      <w:proofErr w:type="spellStart"/>
      <w:r>
        <w:t>Vormessenheit</w:t>
      </w:r>
      <w:proofErr w:type="spellEnd"/>
      <w:r>
        <w:t xml:space="preserve">. Denn also sagt St. </w:t>
      </w:r>
      <w:proofErr w:type="spellStart"/>
      <w:r>
        <w:t>Pauel</w:t>
      </w:r>
      <w:proofErr w:type="spellEnd"/>
      <w:r>
        <w:t xml:space="preserve"> allen Christen (Röm. 13, 1.4): ein </w:t>
      </w:r>
      <w:proofErr w:type="spellStart"/>
      <w:r>
        <w:t>igliche</w:t>
      </w:r>
      <w:proofErr w:type="spellEnd"/>
      <w:r>
        <w:t xml:space="preserve"> Seele (ich halt des Papsts auch,) soll unterthan sein der </w:t>
      </w:r>
      <w:proofErr w:type="spellStart"/>
      <w:r>
        <w:t>Ubirkeit</w:t>
      </w:r>
      <w:proofErr w:type="spellEnd"/>
      <w:r>
        <w:t xml:space="preserve">; denn sie trägt </w:t>
      </w:r>
      <w:proofErr w:type="spellStart"/>
      <w:r>
        <w:t>nit</w:t>
      </w:r>
      <w:proofErr w:type="spellEnd"/>
      <w:r>
        <w:t xml:space="preserve"> </w:t>
      </w:r>
      <w:proofErr w:type="spellStart"/>
      <w:r>
        <w:t>umbsonst</w:t>
      </w:r>
      <w:proofErr w:type="spellEnd"/>
      <w:r>
        <w:t xml:space="preserve"> das Schwerdt. Sie dienet Gott damit, zur Straf der </w:t>
      </w:r>
      <w:proofErr w:type="spellStart"/>
      <w:r>
        <w:t>Bosen</w:t>
      </w:r>
      <w:proofErr w:type="spellEnd"/>
      <w:r>
        <w:t xml:space="preserve">, und zu Lob der </w:t>
      </w:r>
      <w:proofErr w:type="spellStart"/>
      <w:r>
        <w:t>Frummen</w:t>
      </w:r>
      <w:proofErr w:type="spellEnd"/>
      <w:r>
        <w:t xml:space="preserve">. </w:t>
      </w:r>
    </w:p>
    <w:p w14:paraId="0A34E8BD" w14:textId="77777777" w:rsidR="007754C8" w:rsidRDefault="007754C8" w:rsidP="007754C8">
      <w:pPr>
        <w:pStyle w:val="StandardWeb"/>
      </w:pPr>
      <w:r>
        <w:t xml:space="preserve">43 Auch St. Petrus (1 </w:t>
      </w:r>
      <w:proofErr w:type="spellStart"/>
      <w:r>
        <w:t>Epist</w:t>
      </w:r>
      <w:proofErr w:type="spellEnd"/>
      <w:r>
        <w:t xml:space="preserve">. 2,13). seid unterthan allen menschlichen </w:t>
      </w:r>
      <w:proofErr w:type="spellStart"/>
      <w:r>
        <w:t>Ordenungen</w:t>
      </w:r>
      <w:proofErr w:type="spellEnd"/>
      <w:r>
        <w:t xml:space="preserve"> </w:t>
      </w:r>
      <w:proofErr w:type="spellStart"/>
      <w:r>
        <w:t>umb</w:t>
      </w:r>
      <w:proofErr w:type="spellEnd"/>
      <w:r>
        <w:t xml:space="preserve"> Gottis willen, der es so haben will. Er hat's auch </w:t>
      </w:r>
      <w:proofErr w:type="spellStart"/>
      <w:r>
        <w:t>vorkundet</w:t>
      </w:r>
      <w:proofErr w:type="spellEnd"/>
      <w:r>
        <w:t xml:space="preserve">, dass </w:t>
      </w:r>
      <w:proofErr w:type="spellStart"/>
      <w:r>
        <w:t>kummen</w:t>
      </w:r>
      <w:proofErr w:type="spellEnd"/>
      <w:r>
        <w:t xml:space="preserve"> wurden solch Menschen, die die weltlich </w:t>
      </w:r>
      <w:proofErr w:type="spellStart"/>
      <w:r>
        <w:t>Ubirkeit</w:t>
      </w:r>
      <w:proofErr w:type="spellEnd"/>
      <w:r>
        <w:t xml:space="preserve"> wurden </w:t>
      </w:r>
      <w:proofErr w:type="spellStart"/>
      <w:r>
        <w:t>vurachten</w:t>
      </w:r>
      <w:proofErr w:type="spellEnd"/>
      <w:r>
        <w:t xml:space="preserve">, 2 </w:t>
      </w:r>
      <w:proofErr w:type="spellStart"/>
      <w:r>
        <w:t>Epist</w:t>
      </w:r>
      <w:proofErr w:type="spellEnd"/>
      <w:r>
        <w:t xml:space="preserve">. 2,10, wie dann geschehen ist durch geistlich Recht. </w:t>
      </w:r>
    </w:p>
    <w:p w14:paraId="2AD14DD6" w14:textId="77777777" w:rsidR="007754C8" w:rsidRDefault="007754C8" w:rsidP="007754C8">
      <w:pPr>
        <w:pStyle w:val="StandardWeb"/>
      </w:pPr>
      <w:r>
        <w:t xml:space="preserve">44 Also mein ich, diese erste </w:t>
      </w:r>
      <w:proofErr w:type="spellStart"/>
      <w:r>
        <w:t>Papiermaur</w:t>
      </w:r>
      <w:proofErr w:type="spellEnd"/>
      <w:r>
        <w:t xml:space="preserve"> lieg darnieder; </w:t>
      </w:r>
      <w:proofErr w:type="spellStart"/>
      <w:r>
        <w:t>seintemal</w:t>
      </w:r>
      <w:proofErr w:type="spellEnd"/>
      <w:r>
        <w:t xml:space="preserve"> weltlich </w:t>
      </w:r>
      <w:proofErr w:type="spellStart"/>
      <w:r>
        <w:t>Hirrschaft</w:t>
      </w:r>
      <w:proofErr w:type="spellEnd"/>
      <w:r>
        <w:t xml:space="preserve"> ist ein Mitglied worden des christlichen </w:t>
      </w:r>
      <w:proofErr w:type="spellStart"/>
      <w:r>
        <w:t>Korpers</w:t>
      </w:r>
      <w:proofErr w:type="spellEnd"/>
      <w:r>
        <w:t xml:space="preserve">. Und wiewohl sie ein leiblich Werk hat, doch </w:t>
      </w:r>
      <w:proofErr w:type="spellStart"/>
      <w:r>
        <w:t>geistlichs</w:t>
      </w:r>
      <w:proofErr w:type="spellEnd"/>
      <w:r>
        <w:t xml:space="preserve"> Stands ist; </w:t>
      </w:r>
      <w:proofErr w:type="spellStart"/>
      <w:r>
        <w:t>darumb</w:t>
      </w:r>
      <w:proofErr w:type="spellEnd"/>
      <w:r>
        <w:t xml:space="preserve"> ihr Werk soll frei </w:t>
      </w:r>
      <w:proofErr w:type="spellStart"/>
      <w:r>
        <w:t>unvorhindert</w:t>
      </w:r>
      <w:proofErr w:type="spellEnd"/>
      <w:r>
        <w:t xml:space="preserve"> gehen in alle </w:t>
      </w:r>
      <w:proofErr w:type="spellStart"/>
      <w:r>
        <w:t>Gliedmass</w:t>
      </w:r>
      <w:proofErr w:type="spellEnd"/>
      <w:r>
        <w:t xml:space="preserve"> des ganzen </w:t>
      </w:r>
      <w:proofErr w:type="spellStart"/>
      <w:r>
        <w:t>Korpers</w:t>
      </w:r>
      <w:proofErr w:type="spellEnd"/>
      <w:r>
        <w:t xml:space="preserve">, strafen und treiben, wo es die Schuld vordienet oder Noth </w:t>
      </w:r>
      <w:proofErr w:type="spellStart"/>
      <w:r>
        <w:t>fodert</w:t>
      </w:r>
      <w:proofErr w:type="spellEnd"/>
      <w:r>
        <w:t xml:space="preserve">, unangesehen Papst, Bischof, Priester, sie dräuen oder bannen wie sie wollen. </w:t>
      </w:r>
    </w:p>
    <w:p w14:paraId="3AA3E6E8" w14:textId="77777777" w:rsidR="007754C8" w:rsidRDefault="007754C8" w:rsidP="007754C8">
      <w:pPr>
        <w:pStyle w:val="StandardWeb"/>
      </w:pPr>
      <w:r>
        <w:t xml:space="preserve">45 Daher </w:t>
      </w:r>
      <w:proofErr w:type="spellStart"/>
      <w:r>
        <w:t>kompt's</w:t>
      </w:r>
      <w:proofErr w:type="spellEnd"/>
      <w:r>
        <w:t xml:space="preserve"> dass die schuldigen Priester, so man sie in das weltlich Recht </w:t>
      </w:r>
      <w:proofErr w:type="spellStart"/>
      <w:r>
        <w:t>uberantwortet</w:t>
      </w:r>
      <w:proofErr w:type="spellEnd"/>
      <w:r>
        <w:t xml:space="preserve">, zuvor entsetzt werden priesterlicher Würden; das doch </w:t>
      </w:r>
      <w:proofErr w:type="spellStart"/>
      <w:r>
        <w:t>nit</w:t>
      </w:r>
      <w:proofErr w:type="spellEnd"/>
      <w:r>
        <w:t xml:space="preserve"> recht wäre, wo </w:t>
      </w:r>
      <w:proofErr w:type="spellStart"/>
      <w:r>
        <w:t>nit</w:t>
      </w:r>
      <w:proofErr w:type="spellEnd"/>
      <w:r>
        <w:t xml:space="preserve"> zuvor aus </w:t>
      </w:r>
      <w:proofErr w:type="spellStart"/>
      <w:r>
        <w:t>gottlicher</w:t>
      </w:r>
      <w:proofErr w:type="spellEnd"/>
      <w:r>
        <w:t xml:space="preserve"> Ordnung das weltlich Schwerdt </w:t>
      </w:r>
      <w:proofErr w:type="spellStart"/>
      <w:r>
        <w:t>ubir</w:t>
      </w:r>
      <w:proofErr w:type="spellEnd"/>
      <w:r>
        <w:t xml:space="preserve"> dieselben Gewalt hätte. </w:t>
      </w:r>
    </w:p>
    <w:p w14:paraId="3CDE15CB" w14:textId="77777777" w:rsidR="007754C8" w:rsidRDefault="007754C8" w:rsidP="007754C8">
      <w:pPr>
        <w:pStyle w:val="StandardWeb"/>
      </w:pPr>
      <w:r>
        <w:t xml:space="preserve">46 Es ist auch zuviel, dass man so hoch im geistlichen Recht hebt der geistlichen Freiheit, Leib und Guter, gerad als wären die </w:t>
      </w:r>
      <w:proofErr w:type="spellStart"/>
      <w:r>
        <w:t>Layen</w:t>
      </w:r>
      <w:proofErr w:type="spellEnd"/>
      <w:r>
        <w:t xml:space="preserve"> </w:t>
      </w:r>
      <w:proofErr w:type="spellStart"/>
      <w:r>
        <w:t>nit</w:t>
      </w:r>
      <w:proofErr w:type="spellEnd"/>
      <w:r>
        <w:t xml:space="preserve"> auch so geistlich gute Christen als sie, oder als </w:t>
      </w:r>
      <w:proofErr w:type="spellStart"/>
      <w:r>
        <w:t>gehorten</w:t>
      </w:r>
      <w:proofErr w:type="spellEnd"/>
      <w:r>
        <w:t xml:space="preserve"> sie nichts zur Kirchen. </w:t>
      </w:r>
    </w:p>
    <w:p w14:paraId="2EF6D979" w14:textId="77777777" w:rsidR="007754C8" w:rsidRDefault="007754C8" w:rsidP="007754C8">
      <w:pPr>
        <w:pStyle w:val="StandardWeb"/>
      </w:pPr>
      <w:r>
        <w:t xml:space="preserve">47 </w:t>
      </w:r>
      <w:proofErr w:type="spellStart"/>
      <w:r>
        <w:t>Warumb</w:t>
      </w:r>
      <w:proofErr w:type="spellEnd"/>
      <w:r>
        <w:t xml:space="preserve"> ist dein Leib, Leben, Gut und Ehr so frei, und </w:t>
      </w:r>
      <w:proofErr w:type="spellStart"/>
      <w:r>
        <w:t>nit</w:t>
      </w:r>
      <w:proofErr w:type="spellEnd"/>
      <w:r>
        <w:t xml:space="preserve"> das meine, so wir doch gleich Christen sein, gleich </w:t>
      </w:r>
      <w:proofErr w:type="spellStart"/>
      <w:r>
        <w:t>Tauf</w:t>
      </w:r>
      <w:proofErr w:type="spellEnd"/>
      <w:r>
        <w:t xml:space="preserve">, Glauben, Geist und alle Ding haben? Wird ein Priester erschlagen, so liegt ein Land im Interdict; </w:t>
      </w:r>
      <w:proofErr w:type="spellStart"/>
      <w:r>
        <w:t>warumb</w:t>
      </w:r>
      <w:proofErr w:type="spellEnd"/>
      <w:r>
        <w:t xml:space="preserve"> auch </w:t>
      </w:r>
      <w:proofErr w:type="spellStart"/>
      <w:r>
        <w:t>nit</w:t>
      </w:r>
      <w:proofErr w:type="spellEnd"/>
      <w:r>
        <w:t xml:space="preserve">, wenn ein Baur erschlagen wird? Wo </w:t>
      </w:r>
      <w:proofErr w:type="spellStart"/>
      <w:r>
        <w:t>kumpt</w:t>
      </w:r>
      <w:proofErr w:type="spellEnd"/>
      <w:r>
        <w:t xml:space="preserve"> her </w:t>
      </w:r>
      <w:proofErr w:type="spellStart"/>
      <w:r>
        <w:t>solchs</w:t>
      </w:r>
      <w:proofErr w:type="spellEnd"/>
      <w:r>
        <w:t xml:space="preserve"> gross Unterscheid unter den gleichen Christen? Allein aus Menschengesetzen und Dichten. </w:t>
      </w:r>
    </w:p>
    <w:p w14:paraId="4F01D0CC" w14:textId="77777777" w:rsidR="007754C8" w:rsidRDefault="007754C8" w:rsidP="007754C8">
      <w:pPr>
        <w:pStyle w:val="StandardWeb"/>
      </w:pPr>
      <w:r>
        <w:t xml:space="preserve">48 Es muss auch kein guter Geist sein, der solch Auszug erfunden, und die Sund frei unsträflich gemacht hat. Dann so wir schuldig sein wider den </w:t>
      </w:r>
      <w:proofErr w:type="spellStart"/>
      <w:r>
        <w:t>bosen</w:t>
      </w:r>
      <w:proofErr w:type="spellEnd"/>
      <w:r>
        <w:t xml:space="preserve"> Geist, seine Werk und Wort zu streiten, und ihn vortreiben, wie wir </w:t>
      </w:r>
      <w:proofErr w:type="spellStart"/>
      <w:r>
        <w:t>mugen</w:t>
      </w:r>
      <w:proofErr w:type="spellEnd"/>
      <w:r>
        <w:t xml:space="preserve">, als uns Christus gebeut und seine Apostel; </w:t>
      </w:r>
    </w:p>
    <w:p w14:paraId="13B3F3C9" w14:textId="77777777" w:rsidR="007754C8" w:rsidRDefault="007754C8" w:rsidP="007754C8">
      <w:pPr>
        <w:pStyle w:val="StandardWeb"/>
      </w:pPr>
      <w:r>
        <w:t xml:space="preserve">49 wie kämen wir dann dazu, dass wir sollten still halten und schweigen, wo der Papst oder die Seinen </w:t>
      </w:r>
      <w:proofErr w:type="spellStart"/>
      <w:r>
        <w:t>teufelich</w:t>
      </w:r>
      <w:proofErr w:type="spellEnd"/>
      <w:r>
        <w:t xml:space="preserve"> Wort oder Werk </w:t>
      </w:r>
      <w:proofErr w:type="spellStart"/>
      <w:r>
        <w:t>furnähmen</w:t>
      </w:r>
      <w:proofErr w:type="spellEnd"/>
      <w:r>
        <w:t xml:space="preserve">? Sollten wir </w:t>
      </w:r>
      <w:proofErr w:type="spellStart"/>
      <w:r>
        <w:t>umb's</w:t>
      </w:r>
      <w:proofErr w:type="spellEnd"/>
      <w:r>
        <w:t xml:space="preserve"> Menschen willen </w:t>
      </w:r>
      <w:proofErr w:type="spellStart"/>
      <w:r>
        <w:t>gottlich</w:t>
      </w:r>
      <w:proofErr w:type="spellEnd"/>
      <w:r>
        <w:t xml:space="preserve"> Gebot und Wahrheit lassen niederlegen, der wir in der </w:t>
      </w:r>
      <w:proofErr w:type="spellStart"/>
      <w:r>
        <w:t>Tauf</w:t>
      </w:r>
      <w:proofErr w:type="spellEnd"/>
      <w:r>
        <w:t xml:space="preserve"> geschworen haben beizustehen mit Leib und Leben? </w:t>
      </w:r>
      <w:proofErr w:type="spellStart"/>
      <w:r>
        <w:t>furwahr</w:t>
      </w:r>
      <w:proofErr w:type="spellEnd"/>
      <w:r>
        <w:t xml:space="preserve">, wir wären schuldig aller Seelen, die dadurch vorlassen und </w:t>
      </w:r>
      <w:proofErr w:type="spellStart"/>
      <w:r>
        <w:t>vorfuhret</w:t>
      </w:r>
      <w:proofErr w:type="spellEnd"/>
      <w:r>
        <w:t xml:space="preserve"> wurden. </w:t>
      </w:r>
    </w:p>
    <w:p w14:paraId="799C190B" w14:textId="77777777" w:rsidR="007754C8" w:rsidRDefault="007754C8" w:rsidP="007754C8">
      <w:pPr>
        <w:pStyle w:val="StandardWeb"/>
      </w:pPr>
      <w:r>
        <w:t xml:space="preserve">50 </w:t>
      </w:r>
      <w:proofErr w:type="spellStart"/>
      <w:r>
        <w:t>Drumb</w:t>
      </w:r>
      <w:proofErr w:type="spellEnd"/>
      <w:r>
        <w:t xml:space="preserve"> muss das der </w:t>
      </w:r>
      <w:proofErr w:type="spellStart"/>
      <w:r>
        <w:t>Häuptteufel</w:t>
      </w:r>
      <w:proofErr w:type="spellEnd"/>
      <w:r>
        <w:t xml:space="preserve"> </w:t>
      </w:r>
      <w:proofErr w:type="spellStart"/>
      <w:r>
        <w:t>selb</w:t>
      </w:r>
      <w:proofErr w:type="spellEnd"/>
      <w:r>
        <w:t xml:space="preserve"> gesagt haben, das im geistlichen Recht steht: wenn der Papst so schädlich </w:t>
      </w:r>
      <w:proofErr w:type="spellStart"/>
      <w:r>
        <w:t>bos</w:t>
      </w:r>
      <w:proofErr w:type="spellEnd"/>
      <w:r>
        <w:t xml:space="preserve"> wäre, dass er gleich die Seelen mit grossem Haufen zum Teufel </w:t>
      </w:r>
      <w:proofErr w:type="spellStart"/>
      <w:r>
        <w:t>fuhret</w:t>
      </w:r>
      <w:proofErr w:type="spellEnd"/>
      <w:r>
        <w:t xml:space="preserve">, könnt man in </w:t>
      </w:r>
      <w:proofErr w:type="spellStart"/>
      <w:r>
        <w:t>dennocht</w:t>
      </w:r>
      <w:proofErr w:type="spellEnd"/>
      <w:r>
        <w:t xml:space="preserve"> </w:t>
      </w:r>
      <w:proofErr w:type="spellStart"/>
      <w:r>
        <w:t>nit</w:t>
      </w:r>
      <w:proofErr w:type="spellEnd"/>
      <w:r>
        <w:t xml:space="preserve"> absetzen. Auf diesen vorfluchten, </w:t>
      </w:r>
      <w:proofErr w:type="spellStart"/>
      <w:r>
        <w:t>teufelichen</w:t>
      </w:r>
      <w:proofErr w:type="spellEnd"/>
      <w:r>
        <w:t xml:space="preserve"> Grund bauen sie zu Rom und meinen, man soll ehe alle Welt zum Teufel lassen fahren, denn ihrer </w:t>
      </w:r>
      <w:proofErr w:type="spellStart"/>
      <w:r>
        <w:t>Buberei</w:t>
      </w:r>
      <w:proofErr w:type="spellEnd"/>
      <w:r>
        <w:t xml:space="preserve"> widerstreben. </w:t>
      </w:r>
    </w:p>
    <w:p w14:paraId="7479AF95" w14:textId="77777777" w:rsidR="007754C8" w:rsidRDefault="007754C8" w:rsidP="007754C8">
      <w:pPr>
        <w:pStyle w:val="StandardWeb"/>
      </w:pPr>
      <w:r>
        <w:t xml:space="preserve">51 Wenn es gnug wäre </w:t>
      </w:r>
      <w:proofErr w:type="spellStart"/>
      <w:r>
        <w:t>doran</w:t>
      </w:r>
      <w:proofErr w:type="spellEnd"/>
      <w:r>
        <w:t xml:space="preserve">, dass einer </w:t>
      </w:r>
      <w:proofErr w:type="spellStart"/>
      <w:r>
        <w:t>uber</w:t>
      </w:r>
      <w:proofErr w:type="spellEnd"/>
      <w:r>
        <w:t xml:space="preserve"> den andern ist, </w:t>
      </w:r>
      <w:proofErr w:type="spellStart"/>
      <w:r>
        <w:t>darumb</w:t>
      </w:r>
      <w:proofErr w:type="spellEnd"/>
      <w:r>
        <w:t xml:space="preserve"> er </w:t>
      </w:r>
      <w:proofErr w:type="spellStart"/>
      <w:r>
        <w:t>nit</w:t>
      </w:r>
      <w:proofErr w:type="spellEnd"/>
      <w:r>
        <w:t xml:space="preserve"> zu strafen sei, musst kein Christen den andern strafen, </w:t>
      </w:r>
      <w:proofErr w:type="spellStart"/>
      <w:r>
        <w:t>seintemal</w:t>
      </w:r>
      <w:proofErr w:type="spellEnd"/>
      <w:r>
        <w:t xml:space="preserve"> Christus gebeut, ein </w:t>
      </w:r>
      <w:proofErr w:type="spellStart"/>
      <w:r>
        <w:t>iglicher</w:t>
      </w:r>
      <w:proofErr w:type="spellEnd"/>
      <w:r>
        <w:t xml:space="preserve"> soll sich den </w:t>
      </w:r>
      <w:proofErr w:type="spellStart"/>
      <w:r>
        <w:t>Untirsten</w:t>
      </w:r>
      <w:proofErr w:type="spellEnd"/>
      <w:r>
        <w:t xml:space="preserve"> und Geringsten halten. (Matth. 18,4; Luk 9,48). </w:t>
      </w:r>
    </w:p>
    <w:p w14:paraId="7B51D93E" w14:textId="77777777" w:rsidR="007754C8" w:rsidRDefault="007754C8" w:rsidP="007754C8">
      <w:pPr>
        <w:pStyle w:val="StandardWeb"/>
      </w:pPr>
      <w:r>
        <w:t xml:space="preserve">52 Wo Sund ist, da ist schon kein Behelf mehr wider die Straf; als auch St. Gregorius schreibt, dass wir wohl alle gleich sein, aber die Schuld macht einen unterthan dem andern. Nu sehen wir, wie sie mit der Christenheit </w:t>
      </w:r>
      <w:proofErr w:type="spellStart"/>
      <w:r>
        <w:t>umbgahn</w:t>
      </w:r>
      <w:proofErr w:type="spellEnd"/>
      <w:r>
        <w:t xml:space="preserve">, nehmen ihr die Freiheit ohn alle Beweisung aus der Schrift, mit eigenem Frevel, die Gott und die Apostel haben unterworfen dem weltlichen Schwerdt, dass zu besorgen ist, es sei des Endchrists Spiel, oder sein </w:t>
      </w:r>
      <w:proofErr w:type="spellStart"/>
      <w:r>
        <w:t>nähster</w:t>
      </w:r>
      <w:proofErr w:type="spellEnd"/>
      <w:r>
        <w:t xml:space="preserve"> Vorlauft. </w:t>
      </w:r>
    </w:p>
    <w:p w14:paraId="0E0811F1" w14:textId="77777777" w:rsidR="007754C8" w:rsidRDefault="007754C8" w:rsidP="007754C8">
      <w:pPr>
        <w:pStyle w:val="StandardWeb"/>
      </w:pPr>
      <w:r>
        <w:t xml:space="preserve">53 Die andere Mauer. </w:t>
      </w:r>
    </w:p>
    <w:p w14:paraId="66A50C1C" w14:textId="77777777" w:rsidR="007754C8" w:rsidRDefault="007754C8" w:rsidP="007754C8">
      <w:pPr>
        <w:pStyle w:val="StandardWeb"/>
      </w:pPr>
      <w:r>
        <w:t xml:space="preserve">Die ander Maur ist noch loser und </w:t>
      </w:r>
      <w:proofErr w:type="spellStart"/>
      <w:r>
        <w:t>untuchtiger</w:t>
      </w:r>
      <w:proofErr w:type="spellEnd"/>
      <w:r>
        <w:t xml:space="preserve">, dass sie allein wollen Meister der Schrift sein, ob sie schon ihr </w:t>
      </w:r>
      <w:proofErr w:type="spellStart"/>
      <w:r>
        <w:t>Leblang</w:t>
      </w:r>
      <w:proofErr w:type="spellEnd"/>
      <w:r>
        <w:t xml:space="preserve"> nichts drinnen lernen, vormessen sich allein der </w:t>
      </w:r>
      <w:proofErr w:type="spellStart"/>
      <w:r>
        <w:t>Ubirkeit</w:t>
      </w:r>
      <w:proofErr w:type="spellEnd"/>
      <w:r>
        <w:t xml:space="preserve">, </w:t>
      </w:r>
      <w:proofErr w:type="spellStart"/>
      <w:r>
        <w:t>gaukel</w:t>
      </w:r>
      <w:proofErr w:type="spellEnd"/>
      <w:r>
        <w:t xml:space="preserve"> </w:t>
      </w:r>
      <w:proofErr w:type="spellStart"/>
      <w:r>
        <w:t>fur</w:t>
      </w:r>
      <w:proofErr w:type="spellEnd"/>
      <w:r>
        <w:t xml:space="preserve"> uns mit </w:t>
      </w:r>
      <w:proofErr w:type="spellStart"/>
      <w:r>
        <w:t>unvorschampten</w:t>
      </w:r>
      <w:proofErr w:type="spellEnd"/>
      <w:r>
        <w:t xml:space="preserve"> Worten: der Papst </w:t>
      </w:r>
      <w:proofErr w:type="spellStart"/>
      <w:r>
        <w:t>mug</w:t>
      </w:r>
      <w:proofErr w:type="spellEnd"/>
      <w:r>
        <w:t xml:space="preserve"> </w:t>
      </w:r>
      <w:proofErr w:type="spellStart"/>
      <w:r>
        <w:t>nit</w:t>
      </w:r>
      <w:proofErr w:type="spellEnd"/>
      <w:r>
        <w:t xml:space="preserve"> irren im Glauben, er sei </w:t>
      </w:r>
      <w:proofErr w:type="spellStart"/>
      <w:r>
        <w:t>bos</w:t>
      </w:r>
      <w:proofErr w:type="spellEnd"/>
      <w:r>
        <w:t xml:space="preserve"> oder </w:t>
      </w:r>
      <w:proofErr w:type="spellStart"/>
      <w:r>
        <w:t>frumm</w:t>
      </w:r>
      <w:proofErr w:type="spellEnd"/>
      <w:r>
        <w:t xml:space="preserve">; </w:t>
      </w:r>
      <w:proofErr w:type="spellStart"/>
      <w:r>
        <w:t>mugen</w:t>
      </w:r>
      <w:proofErr w:type="spellEnd"/>
      <w:r>
        <w:t xml:space="preserve"> desselben </w:t>
      </w:r>
      <w:proofErr w:type="spellStart"/>
      <w:r>
        <w:t>nit</w:t>
      </w:r>
      <w:proofErr w:type="spellEnd"/>
      <w:r>
        <w:t xml:space="preserve"> einen Buchstaben anzeigen. </w:t>
      </w:r>
    </w:p>
    <w:p w14:paraId="64CE8BE6" w14:textId="77777777" w:rsidR="007754C8" w:rsidRDefault="007754C8" w:rsidP="007754C8">
      <w:pPr>
        <w:pStyle w:val="StandardWeb"/>
      </w:pPr>
      <w:r>
        <w:t xml:space="preserve">54 Daher </w:t>
      </w:r>
      <w:proofErr w:type="spellStart"/>
      <w:r>
        <w:t>kompt</w:t>
      </w:r>
      <w:proofErr w:type="spellEnd"/>
      <w:r>
        <w:t xml:space="preserve"> es, dass so viel ketzerisch und unchristlich, ja </w:t>
      </w:r>
      <w:proofErr w:type="spellStart"/>
      <w:r>
        <w:t>unnaturliche</w:t>
      </w:r>
      <w:proofErr w:type="spellEnd"/>
      <w:r>
        <w:t xml:space="preserve"> Gesetz stehen im geistlichen Recht, davon itzt </w:t>
      </w:r>
      <w:proofErr w:type="spellStart"/>
      <w:r>
        <w:t>nit</w:t>
      </w:r>
      <w:proofErr w:type="spellEnd"/>
      <w:r>
        <w:t xml:space="preserve"> noth zu reden. Dann dieweil sie es achten, der heilig Geist lass sie </w:t>
      </w:r>
      <w:proofErr w:type="spellStart"/>
      <w:r>
        <w:t>nit</w:t>
      </w:r>
      <w:proofErr w:type="spellEnd"/>
      <w:r>
        <w:t xml:space="preserve">, sie sein so </w:t>
      </w:r>
      <w:proofErr w:type="spellStart"/>
      <w:r>
        <w:t>ungelehret</w:t>
      </w:r>
      <w:proofErr w:type="spellEnd"/>
      <w:r>
        <w:t xml:space="preserve"> und </w:t>
      </w:r>
      <w:proofErr w:type="spellStart"/>
      <w:r>
        <w:t>bose</w:t>
      </w:r>
      <w:proofErr w:type="spellEnd"/>
      <w:r>
        <w:t xml:space="preserve">, wie sie </w:t>
      </w:r>
      <w:proofErr w:type="spellStart"/>
      <w:r>
        <w:t>kunnten</w:t>
      </w:r>
      <w:proofErr w:type="spellEnd"/>
      <w:r>
        <w:t xml:space="preserve">, werden sie </w:t>
      </w:r>
      <w:proofErr w:type="spellStart"/>
      <w:r>
        <w:t>kuhne</w:t>
      </w:r>
      <w:proofErr w:type="spellEnd"/>
      <w:r>
        <w:t xml:space="preserve">, zu setzen, was sie nur wollen. </w:t>
      </w:r>
    </w:p>
    <w:p w14:paraId="62D9EED0" w14:textId="77777777" w:rsidR="007754C8" w:rsidRDefault="007754C8" w:rsidP="007754C8">
      <w:pPr>
        <w:pStyle w:val="StandardWeb"/>
      </w:pPr>
      <w:r>
        <w:t xml:space="preserve">55 Und wo das wäre, wozu wäre die heilige Schrift noth oder nutze? Lasset sie uns vorbrennen, und </w:t>
      </w:r>
      <w:proofErr w:type="spellStart"/>
      <w:r>
        <w:t>benugen</w:t>
      </w:r>
      <w:proofErr w:type="spellEnd"/>
      <w:r>
        <w:t xml:space="preserve"> an den </w:t>
      </w:r>
      <w:proofErr w:type="spellStart"/>
      <w:r>
        <w:t>ungelehreten</w:t>
      </w:r>
      <w:proofErr w:type="spellEnd"/>
      <w:r>
        <w:t xml:space="preserve"> Herrn zu Rom, die der heilig Geist innen hat, der doch </w:t>
      </w:r>
      <w:proofErr w:type="spellStart"/>
      <w:r>
        <w:t>nit</w:t>
      </w:r>
      <w:proofErr w:type="spellEnd"/>
      <w:r>
        <w:t xml:space="preserve"> dann </w:t>
      </w:r>
      <w:proofErr w:type="spellStart"/>
      <w:r>
        <w:t>frumme</w:t>
      </w:r>
      <w:proofErr w:type="spellEnd"/>
      <w:r>
        <w:t xml:space="preserve"> Herzen mag innen haben. Wenn ich's </w:t>
      </w:r>
      <w:proofErr w:type="spellStart"/>
      <w:r>
        <w:t>nit</w:t>
      </w:r>
      <w:proofErr w:type="spellEnd"/>
      <w:r>
        <w:t xml:space="preserve"> gelesen hätt, wäre mir's </w:t>
      </w:r>
      <w:proofErr w:type="spellStart"/>
      <w:r>
        <w:t>ungläublich</w:t>
      </w:r>
      <w:proofErr w:type="spellEnd"/>
      <w:r>
        <w:t xml:space="preserve"> gewesen, dass der Teufel sollt zu Rom solch ungeschickt Ding </w:t>
      </w:r>
      <w:proofErr w:type="spellStart"/>
      <w:r>
        <w:t>furwenden</w:t>
      </w:r>
      <w:proofErr w:type="spellEnd"/>
      <w:r>
        <w:t xml:space="preserve"> und Anhang gewinnen. </w:t>
      </w:r>
    </w:p>
    <w:p w14:paraId="5DAB8FDB" w14:textId="77777777" w:rsidR="007754C8" w:rsidRDefault="007754C8" w:rsidP="007754C8">
      <w:pPr>
        <w:pStyle w:val="StandardWeb"/>
      </w:pPr>
      <w:r>
        <w:t xml:space="preserve">56 Doch dass wir </w:t>
      </w:r>
      <w:proofErr w:type="spellStart"/>
      <w:r>
        <w:t>nit</w:t>
      </w:r>
      <w:proofErr w:type="spellEnd"/>
      <w:r>
        <w:t xml:space="preserve"> mit Worten wider sie fechten, wollen wir die Schrift herbringen. St. Paul spricht 1 Cor. 14,30: so jemand etwas Besseres offenbar wird, ob er schon sitzt, und dem andern </w:t>
      </w:r>
      <w:proofErr w:type="spellStart"/>
      <w:r>
        <w:t>zuhoret</w:t>
      </w:r>
      <w:proofErr w:type="spellEnd"/>
      <w:r>
        <w:t xml:space="preserve"> in Gottis Wort, so soll der erst, der do </w:t>
      </w:r>
      <w:proofErr w:type="spellStart"/>
      <w:r>
        <w:t>red't</w:t>
      </w:r>
      <w:proofErr w:type="spellEnd"/>
      <w:r>
        <w:t xml:space="preserve">, stillschweigen und weichen. </w:t>
      </w:r>
    </w:p>
    <w:p w14:paraId="19BAACC9" w14:textId="77777777" w:rsidR="007754C8" w:rsidRDefault="007754C8" w:rsidP="007754C8">
      <w:pPr>
        <w:pStyle w:val="StandardWeb"/>
      </w:pPr>
      <w:r>
        <w:t xml:space="preserve">57 Was wäre dies Gebot nutz, so allein dem zu gläuben wäre, der do </w:t>
      </w:r>
      <w:proofErr w:type="spellStart"/>
      <w:r>
        <w:t>red't</w:t>
      </w:r>
      <w:proofErr w:type="spellEnd"/>
      <w:r>
        <w:t xml:space="preserve"> oder obenan sitzt? Auch Christus sagt Joh. 6,45, dass alle Christen sollen gelehret werden von Gott, so mag es je geschehen, dass der Papst und die Seinen </w:t>
      </w:r>
      <w:proofErr w:type="spellStart"/>
      <w:r>
        <w:t>bos</w:t>
      </w:r>
      <w:proofErr w:type="spellEnd"/>
      <w:r>
        <w:t xml:space="preserve"> sein und </w:t>
      </w:r>
      <w:proofErr w:type="spellStart"/>
      <w:r>
        <w:t>nit</w:t>
      </w:r>
      <w:proofErr w:type="spellEnd"/>
      <w:r>
        <w:t xml:space="preserve"> rechte Christen sein, noch von Gott gelehret, rechten Vorstand haben; </w:t>
      </w:r>
      <w:proofErr w:type="spellStart"/>
      <w:r>
        <w:t>wiederumb</w:t>
      </w:r>
      <w:proofErr w:type="spellEnd"/>
      <w:r>
        <w:t xml:space="preserve">, ein geringer Mensch den rechten Vorstand haben: </w:t>
      </w:r>
      <w:proofErr w:type="spellStart"/>
      <w:r>
        <w:t>warumb</w:t>
      </w:r>
      <w:proofErr w:type="spellEnd"/>
      <w:r>
        <w:t xml:space="preserve"> sollt man ihm denn </w:t>
      </w:r>
      <w:proofErr w:type="spellStart"/>
      <w:r>
        <w:t>nit</w:t>
      </w:r>
      <w:proofErr w:type="spellEnd"/>
      <w:r>
        <w:t xml:space="preserve"> folgen? Hat nicht der Papst vielmal geirret? Wer </w:t>
      </w:r>
      <w:proofErr w:type="spellStart"/>
      <w:r>
        <w:t>wolt</w:t>
      </w:r>
      <w:proofErr w:type="spellEnd"/>
      <w:r>
        <w:t xml:space="preserve"> der Christenheit helfen, so der Papst irret, wo </w:t>
      </w:r>
      <w:proofErr w:type="spellStart"/>
      <w:r>
        <w:t>nit</w:t>
      </w:r>
      <w:proofErr w:type="spellEnd"/>
      <w:r>
        <w:t xml:space="preserve"> einem andern mehr dann ihm glaubt wird, der die Schrift </w:t>
      </w:r>
      <w:proofErr w:type="spellStart"/>
      <w:r>
        <w:t>fur</w:t>
      </w:r>
      <w:proofErr w:type="spellEnd"/>
      <w:r>
        <w:t xml:space="preserve"> sich hätte. </w:t>
      </w:r>
    </w:p>
    <w:p w14:paraId="298367E6" w14:textId="77777777" w:rsidR="007754C8" w:rsidRDefault="007754C8" w:rsidP="007754C8">
      <w:pPr>
        <w:pStyle w:val="StandardWeb"/>
      </w:pPr>
      <w:r>
        <w:t xml:space="preserve">58 </w:t>
      </w:r>
      <w:proofErr w:type="spellStart"/>
      <w:r>
        <w:t>Drumb</w:t>
      </w:r>
      <w:proofErr w:type="spellEnd"/>
      <w:r>
        <w:t xml:space="preserve"> ist's ein </w:t>
      </w:r>
      <w:proofErr w:type="spellStart"/>
      <w:r>
        <w:t>frevel</w:t>
      </w:r>
      <w:proofErr w:type="spellEnd"/>
      <w:r>
        <w:t xml:space="preserve"> erdichte Fabel, und </w:t>
      </w:r>
      <w:proofErr w:type="spellStart"/>
      <w:r>
        <w:t>mugen</w:t>
      </w:r>
      <w:proofErr w:type="spellEnd"/>
      <w:r>
        <w:t xml:space="preserve"> auch keinen Buchstaben aufbringen, damit sie bewähren, dass des Papsts allein sei, die Schrift auszulegen, oder ihr Auslegung zu bestätigen; sie haben in die Gewalt </w:t>
      </w:r>
      <w:proofErr w:type="spellStart"/>
      <w:r>
        <w:t>selbs</w:t>
      </w:r>
      <w:proofErr w:type="spellEnd"/>
      <w:r>
        <w:t xml:space="preserve"> genommen. Und ob sie </w:t>
      </w:r>
      <w:proofErr w:type="spellStart"/>
      <w:r>
        <w:t>furgeben</w:t>
      </w:r>
      <w:proofErr w:type="spellEnd"/>
      <w:r>
        <w:t xml:space="preserve">, es wäre St. Peter die Gewalt geben, da ihm die Schussel </w:t>
      </w:r>
      <w:proofErr w:type="spellStart"/>
      <w:r>
        <w:t>seind</w:t>
      </w:r>
      <w:proofErr w:type="spellEnd"/>
      <w:r>
        <w:t xml:space="preserve"> geben, ist's offenbar gnug, dass die </w:t>
      </w:r>
      <w:proofErr w:type="spellStart"/>
      <w:r>
        <w:t>Schlussel</w:t>
      </w:r>
      <w:proofErr w:type="spellEnd"/>
      <w:r>
        <w:t xml:space="preserve"> </w:t>
      </w:r>
      <w:proofErr w:type="spellStart"/>
      <w:r>
        <w:t>nit</w:t>
      </w:r>
      <w:proofErr w:type="spellEnd"/>
      <w:r>
        <w:t xml:space="preserve"> allein St. Petro, sondern der ganzen Gemein geben sein. </w:t>
      </w:r>
    </w:p>
    <w:p w14:paraId="3135A3F8" w14:textId="77777777" w:rsidR="007754C8" w:rsidRDefault="007754C8" w:rsidP="007754C8">
      <w:pPr>
        <w:pStyle w:val="StandardWeb"/>
      </w:pPr>
      <w:r>
        <w:t xml:space="preserve">59 Darzu die </w:t>
      </w:r>
      <w:proofErr w:type="spellStart"/>
      <w:r>
        <w:t>Schlussel</w:t>
      </w:r>
      <w:proofErr w:type="spellEnd"/>
      <w:r>
        <w:t xml:space="preserve"> </w:t>
      </w:r>
      <w:proofErr w:type="spellStart"/>
      <w:r>
        <w:t>nit</w:t>
      </w:r>
      <w:proofErr w:type="spellEnd"/>
      <w:r>
        <w:t xml:space="preserve"> auf die </w:t>
      </w:r>
      <w:proofErr w:type="spellStart"/>
      <w:r>
        <w:t>Lahre</w:t>
      </w:r>
      <w:proofErr w:type="spellEnd"/>
      <w:r>
        <w:t xml:space="preserve"> oder Regiment, sondern allein auf die Sunde zu binden oder losen geordnet sein, (Joh. 20,22.23) und ist eitel erdichtet Ding, was sie anders und weiter aus den </w:t>
      </w:r>
      <w:proofErr w:type="spellStart"/>
      <w:r>
        <w:t>Schlussel</w:t>
      </w:r>
      <w:proofErr w:type="spellEnd"/>
      <w:r>
        <w:t xml:space="preserve"> ihn zuschreiben. </w:t>
      </w:r>
    </w:p>
    <w:p w14:paraId="71E02A85" w14:textId="77777777" w:rsidR="007754C8" w:rsidRDefault="007754C8" w:rsidP="007754C8">
      <w:pPr>
        <w:pStyle w:val="StandardWeb"/>
      </w:pPr>
      <w:r>
        <w:t xml:space="preserve">60 Dass aber Christus sagt zu Petro (Luc. 22,32): ich hab </w:t>
      </w:r>
      <w:proofErr w:type="spellStart"/>
      <w:r>
        <w:t>fur</w:t>
      </w:r>
      <w:proofErr w:type="spellEnd"/>
      <w:r>
        <w:t xml:space="preserve"> dich gebeten, dass dein Glaub </w:t>
      </w:r>
      <w:proofErr w:type="spellStart"/>
      <w:r>
        <w:t>nit</w:t>
      </w:r>
      <w:proofErr w:type="spellEnd"/>
      <w:r>
        <w:t xml:space="preserve"> </w:t>
      </w:r>
      <w:proofErr w:type="spellStart"/>
      <w:r>
        <w:t>zurgehe</w:t>
      </w:r>
      <w:proofErr w:type="spellEnd"/>
      <w:r>
        <w:t xml:space="preserve">, mag sich </w:t>
      </w:r>
      <w:proofErr w:type="spellStart"/>
      <w:r>
        <w:t>nit</w:t>
      </w:r>
      <w:proofErr w:type="spellEnd"/>
      <w:r>
        <w:t xml:space="preserve"> strecken auf den Papst; </w:t>
      </w:r>
      <w:proofErr w:type="spellStart"/>
      <w:r>
        <w:t>seintemal</w:t>
      </w:r>
      <w:proofErr w:type="spellEnd"/>
      <w:r>
        <w:t xml:space="preserve"> das </w:t>
      </w:r>
      <w:proofErr w:type="spellStart"/>
      <w:r>
        <w:t>mehrer</w:t>
      </w:r>
      <w:proofErr w:type="spellEnd"/>
      <w:r>
        <w:t xml:space="preserve"> Theil der Papst ohn Glauben gewesen sein, wie sie </w:t>
      </w:r>
      <w:proofErr w:type="spellStart"/>
      <w:r>
        <w:t>selb</w:t>
      </w:r>
      <w:proofErr w:type="spellEnd"/>
      <w:r>
        <w:t xml:space="preserve"> bekennen </w:t>
      </w:r>
      <w:proofErr w:type="spellStart"/>
      <w:r>
        <w:t>mussen</w:t>
      </w:r>
      <w:proofErr w:type="spellEnd"/>
      <w:r>
        <w:t xml:space="preserve">: so hat Christus auch </w:t>
      </w:r>
      <w:proofErr w:type="spellStart"/>
      <w:r>
        <w:t>nit</w:t>
      </w:r>
      <w:proofErr w:type="spellEnd"/>
      <w:r>
        <w:t xml:space="preserve"> allein </w:t>
      </w:r>
      <w:proofErr w:type="spellStart"/>
      <w:r>
        <w:t>fur</w:t>
      </w:r>
      <w:proofErr w:type="spellEnd"/>
      <w:r>
        <w:t xml:space="preserve"> Petro gebeten, sondern auch </w:t>
      </w:r>
      <w:proofErr w:type="spellStart"/>
      <w:r>
        <w:t>fur</w:t>
      </w:r>
      <w:proofErr w:type="spellEnd"/>
      <w:r>
        <w:t xml:space="preserve"> alle Apostel und Christen; wie er sagt Joh. 17,9.20: Vater, ich bitte </w:t>
      </w:r>
      <w:proofErr w:type="spellStart"/>
      <w:r>
        <w:t>fur</w:t>
      </w:r>
      <w:proofErr w:type="spellEnd"/>
      <w:r>
        <w:t xml:space="preserve"> sie, die du mir geben hast; und </w:t>
      </w:r>
      <w:proofErr w:type="spellStart"/>
      <w:r>
        <w:t>nit</w:t>
      </w:r>
      <w:proofErr w:type="spellEnd"/>
      <w:r>
        <w:t xml:space="preserve"> allein </w:t>
      </w:r>
      <w:proofErr w:type="spellStart"/>
      <w:r>
        <w:t>fur</w:t>
      </w:r>
      <w:proofErr w:type="spellEnd"/>
      <w:r>
        <w:t xml:space="preserve"> sie, sondern </w:t>
      </w:r>
      <w:proofErr w:type="spellStart"/>
      <w:r>
        <w:t>fur</w:t>
      </w:r>
      <w:proofErr w:type="spellEnd"/>
      <w:r>
        <w:t xml:space="preserve"> alle, die durch ihr Wort gläuben in mich. Ist das </w:t>
      </w:r>
      <w:proofErr w:type="spellStart"/>
      <w:r>
        <w:t>nit</w:t>
      </w:r>
      <w:proofErr w:type="spellEnd"/>
      <w:r>
        <w:t xml:space="preserve"> klar gnug </w:t>
      </w:r>
      <w:proofErr w:type="spellStart"/>
      <w:r>
        <w:t>gered't</w:t>
      </w:r>
      <w:proofErr w:type="spellEnd"/>
      <w:r>
        <w:t xml:space="preserve">? </w:t>
      </w:r>
    </w:p>
    <w:p w14:paraId="3FCC30D2" w14:textId="77777777" w:rsidR="007754C8" w:rsidRDefault="007754C8" w:rsidP="007754C8">
      <w:pPr>
        <w:pStyle w:val="StandardWeb"/>
      </w:pPr>
      <w:r>
        <w:t xml:space="preserve">61 Denk </w:t>
      </w:r>
      <w:proofErr w:type="spellStart"/>
      <w:r>
        <w:t>dach</w:t>
      </w:r>
      <w:proofErr w:type="spellEnd"/>
      <w:r>
        <w:t xml:space="preserve"> bei dir </w:t>
      </w:r>
      <w:proofErr w:type="spellStart"/>
      <w:r>
        <w:t>selb</w:t>
      </w:r>
      <w:proofErr w:type="spellEnd"/>
      <w:r>
        <w:t xml:space="preserve">, sie </w:t>
      </w:r>
      <w:proofErr w:type="spellStart"/>
      <w:r>
        <w:t>mussen</w:t>
      </w:r>
      <w:proofErr w:type="spellEnd"/>
      <w:r>
        <w:t xml:space="preserve"> bekennen, dass </w:t>
      </w:r>
      <w:proofErr w:type="spellStart"/>
      <w:r>
        <w:t>frumme</w:t>
      </w:r>
      <w:proofErr w:type="spellEnd"/>
      <w:r>
        <w:t xml:space="preserve"> Christen unter uns sein, die den rechten Glauben, Geist, Vorstand, Wort und Meinung Christi haben; je </w:t>
      </w:r>
      <w:proofErr w:type="spellStart"/>
      <w:r>
        <w:t>warumb</w:t>
      </w:r>
      <w:proofErr w:type="spellEnd"/>
      <w:r>
        <w:t xml:space="preserve"> sollt man denn derselben Wort und Vorstand vorwerfen, und dem Papst folgen, der </w:t>
      </w:r>
      <w:proofErr w:type="spellStart"/>
      <w:r>
        <w:t>nit</w:t>
      </w:r>
      <w:proofErr w:type="spellEnd"/>
      <w:r>
        <w:t xml:space="preserve"> Glauben noch Geist hat? Wäre doch das den ganzen Glauben und die </w:t>
      </w:r>
      <w:proofErr w:type="spellStart"/>
      <w:r>
        <w:t>christenlichen</w:t>
      </w:r>
      <w:proofErr w:type="spellEnd"/>
      <w:r>
        <w:t xml:space="preserve"> Kirche vorleugnet. </w:t>
      </w:r>
    </w:p>
    <w:p w14:paraId="1779AF8C" w14:textId="77777777" w:rsidR="007754C8" w:rsidRDefault="007754C8" w:rsidP="007754C8">
      <w:pPr>
        <w:pStyle w:val="StandardWeb"/>
      </w:pPr>
      <w:r>
        <w:t xml:space="preserve">62 Item, es muss je </w:t>
      </w:r>
      <w:proofErr w:type="spellStart"/>
      <w:r>
        <w:t>nit</w:t>
      </w:r>
      <w:proofErr w:type="spellEnd"/>
      <w:r>
        <w:t xml:space="preserve"> allein der Papst recht haben, so der Artikel recht ist: ich </w:t>
      </w:r>
      <w:proofErr w:type="spellStart"/>
      <w:r>
        <w:t>gläub</w:t>
      </w:r>
      <w:proofErr w:type="spellEnd"/>
      <w:r>
        <w:t xml:space="preserve"> ein heilige christliche Kirche; oder </w:t>
      </w:r>
      <w:proofErr w:type="spellStart"/>
      <w:r>
        <w:t>mussen</w:t>
      </w:r>
      <w:proofErr w:type="spellEnd"/>
      <w:r>
        <w:t xml:space="preserve"> also beten: ich </w:t>
      </w:r>
      <w:proofErr w:type="spellStart"/>
      <w:r>
        <w:t>gläub</w:t>
      </w:r>
      <w:proofErr w:type="spellEnd"/>
      <w:r>
        <w:t xml:space="preserve"> in den Papst zu Rom; und also die christliche Kirch ganz in einen Menschen ziehen, </w:t>
      </w:r>
      <w:proofErr w:type="spellStart"/>
      <w:r>
        <w:t>wilchs</w:t>
      </w:r>
      <w:proofErr w:type="spellEnd"/>
      <w:r>
        <w:t xml:space="preserve"> </w:t>
      </w:r>
      <w:proofErr w:type="spellStart"/>
      <w:r>
        <w:t>nit</w:t>
      </w:r>
      <w:proofErr w:type="spellEnd"/>
      <w:r>
        <w:t xml:space="preserve"> anders dann </w:t>
      </w:r>
      <w:proofErr w:type="spellStart"/>
      <w:r>
        <w:t>teufelisch</w:t>
      </w:r>
      <w:proofErr w:type="spellEnd"/>
      <w:r>
        <w:t xml:space="preserve"> und höllisch </w:t>
      </w:r>
      <w:proofErr w:type="spellStart"/>
      <w:r>
        <w:t>Irrthumb</w:t>
      </w:r>
      <w:proofErr w:type="spellEnd"/>
      <w:r>
        <w:t xml:space="preserve"> wäre. </w:t>
      </w:r>
      <w:proofErr w:type="spellStart"/>
      <w:r>
        <w:t>Ubir</w:t>
      </w:r>
      <w:proofErr w:type="spellEnd"/>
      <w:r>
        <w:t xml:space="preserve"> das, so sein wie je alle Priester, wie droben gesagt ist, alle einen Glauben, ein Evangelium, einerlei Sacrament haben; wie sollten wir denn </w:t>
      </w:r>
      <w:proofErr w:type="spellStart"/>
      <w:r>
        <w:t>nit</w:t>
      </w:r>
      <w:proofErr w:type="spellEnd"/>
      <w:r>
        <w:t xml:space="preserve"> auch haben Macht zu schmecken und urtheilen, was do recht oder unrecht im Glauben wäre </w:t>
      </w:r>
    </w:p>
    <w:p w14:paraId="32505DBC" w14:textId="77777777" w:rsidR="007754C8" w:rsidRDefault="007754C8" w:rsidP="007754C8">
      <w:pPr>
        <w:pStyle w:val="StandardWeb"/>
      </w:pPr>
      <w:r>
        <w:t xml:space="preserve">63 Wo bleibt das Wort Pauli 1 Cor. 2,15: ein geistlicher Mensch richtet alle Ding, und wird von niemands gerichtet; und 2 Cor. 4,13: wir haben alle einen Geist des Glaubens; wie, sollten wir denn </w:t>
      </w:r>
      <w:proofErr w:type="spellStart"/>
      <w:r>
        <w:t>nit</w:t>
      </w:r>
      <w:proofErr w:type="spellEnd"/>
      <w:r>
        <w:t xml:space="preserve"> </w:t>
      </w:r>
      <w:proofErr w:type="spellStart"/>
      <w:r>
        <w:t>fuhlen</w:t>
      </w:r>
      <w:proofErr w:type="spellEnd"/>
      <w:r>
        <w:t xml:space="preserve">, sowohl als ein ungläubiger Papst, was dem Glauben eben oder uneben ist. </w:t>
      </w:r>
    </w:p>
    <w:p w14:paraId="5028C0E6" w14:textId="77777777" w:rsidR="007754C8" w:rsidRDefault="007754C8" w:rsidP="007754C8">
      <w:pPr>
        <w:pStyle w:val="StandardWeb"/>
      </w:pPr>
      <w:r>
        <w:t xml:space="preserve">64 Aus diesem allen und vielen andern </w:t>
      </w:r>
      <w:proofErr w:type="spellStart"/>
      <w:r>
        <w:t>Spruchen</w:t>
      </w:r>
      <w:proofErr w:type="spellEnd"/>
      <w:r>
        <w:t xml:space="preserve"> sollen wir muthig und frei werden, und den Geist der Freiheit (wie ihn Paulus nennet 2. Cor. 3,17) </w:t>
      </w:r>
      <w:proofErr w:type="spellStart"/>
      <w:r>
        <w:t>nit</w:t>
      </w:r>
      <w:proofErr w:type="spellEnd"/>
      <w:r>
        <w:t xml:space="preserve"> lassen, mit erdichten Worten der </w:t>
      </w:r>
      <w:proofErr w:type="spellStart"/>
      <w:r>
        <w:t>Päpst</w:t>
      </w:r>
      <w:proofErr w:type="spellEnd"/>
      <w:r>
        <w:t xml:space="preserve">, abschrecken; sondern frisch hindurch </w:t>
      </w:r>
      <w:proofErr w:type="spellStart"/>
      <w:r>
        <w:t>allis</w:t>
      </w:r>
      <w:proofErr w:type="spellEnd"/>
      <w:r>
        <w:t xml:space="preserve">, was sie thun oder lassen, nach unserm gläubigen Vorstand der Schrift richten, und sie zwingen zu folgen dem bessern, und </w:t>
      </w:r>
      <w:proofErr w:type="spellStart"/>
      <w:r>
        <w:t>nit</w:t>
      </w:r>
      <w:proofErr w:type="spellEnd"/>
      <w:r>
        <w:t xml:space="preserve"> ihrem eigen Vorstand. </w:t>
      </w:r>
    </w:p>
    <w:p w14:paraId="467D1BF5" w14:textId="77777777" w:rsidR="007754C8" w:rsidRDefault="007754C8" w:rsidP="007754C8">
      <w:pPr>
        <w:pStyle w:val="StandardWeb"/>
      </w:pPr>
      <w:r>
        <w:t xml:space="preserve">65 Musste doch vorzeiten Abraham seine Sara </w:t>
      </w:r>
      <w:proofErr w:type="spellStart"/>
      <w:r>
        <w:t>horen</w:t>
      </w:r>
      <w:proofErr w:type="spellEnd"/>
      <w:r>
        <w:t xml:space="preserve">, (1 Mos. 21,12) die doch ihm härter unterworfen war, denn wir jemand auf Erden; so war die </w:t>
      </w:r>
      <w:proofErr w:type="spellStart"/>
      <w:r>
        <w:t>Eselinne</w:t>
      </w:r>
      <w:proofErr w:type="spellEnd"/>
      <w:r>
        <w:t xml:space="preserve"> </w:t>
      </w:r>
      <w:proofErr w:type="spellStart"/>
      <w:r>
        <w:t>Balaam</w:t>
      </w:r>
      <w:proofErr w:type="spellEnd"/>
      <w:r>
        <w:t xml:space="preserve"> auch kluger denn der Prophet </w:t>
      </w:r>
      <w:proofErr w:type="spellStart"/>
      <w:r>
        <w:t>selbs</w:t>
      </w:r>
      <w:proofErr w:type="spellEnd"/>
      <w:r>
        <w:t xml:space="preserve">. Hat Gott da durch ein </w:t>
      </w:r>
      <w:proofErr w:type="spellStart"/>
      <w:r>
        <w:t>Eselinne</w:t>
      </w:r>
      <w:proofErr w:type="spellEnd"/>
      <w:r>
        <w:t xml:space="preserve"> redet gegen einen Propheten, (4 Mos 22,28) </w:t>
      </w:r>
      <w:proofErr w:type="spellStart"/>
      <w:r>
        <w:t>warumb</w:t>
      </w:r>
      <w:proofErr w:type="spellEnd"/>
      <w:r>
        <w:t xml:space="preserve"> sollt er </w:t>
      </w:r>
      <w:proofErr w:type="spellStart"/>
      <w:r>
        <w:t>nit</w:t>
      </w:r>
      <w:proofErr w:type="spellEnd"/>
      <w:r>
        <w:t xml:space="preserve"> noch reden </w:t>
      </w:r>
      <w:proofErr w:type="spellStart"/>
      <w:r>
        <w:t>kummen</w:t>
      </w:r>
      <w:proofErr w:type="spellEnd"/>
      <w:r>
        <w:t xml:space="preserve"> durch ein </w:t>
      </w:r>
      <w:proofErr w:type="spellStart"/>
      <w:r>
        <w:t>frumm</w:t>
      </w:r>
      <w:proofErr w:type="spellEnd"/>
      <w:r>
        <w:t xml:space="preserve"> Mensch gegen dem Papst? Item, St. Paul straft St. Peter als einen Irrigen, Galat. </w:t>
      </w:r>
      <w:proofErr w:type="spellStart"/>
      <w:r>
        <w:t>2,11ff</w:t>
      </w:r>
      <w:proofErr w:type="spellEnd"/>
      <w:r>
        <w:t xml:space="preserve">, </w:t>
      </w:r>
      <w:proofErr w:type="spellStart"/>
      <w:r>
        <w:t>drumb</w:t>
      </w:r>
      <w:proofErr w:type="spellEnd"/>
      <w:r>
        <w:t xml:space="preserve"> </w:t>
      </w:r>
      <w:proofErr w:type="spellStart"/>
      <w:r>
        <w:t>gebuhrt</w:t>
      </w:r>
      <w:proofErr w:type="spellEnd"/>
      <w:r>
        <w:t xml:space="preserve"> einem </w:t>
      </w:r>
      <w:proofErr w:type="spellStart"/>
      <w:r>
        <w:t>iglichen</w:t>
      </w:r>
      <w:proofErr w:type="spellEnd"/>
      <w:r>
        <w:t xml:space="preserve"> Christen, dass er sich des Glaubens </w:t>
      </w:r>
      <w:proofErr w:type="spellStart"/>
      <w:r>
        <w:t>annehm</w:t>
      </w:r>
      <w:proofErr w:type="spellEnd"/>
      <w:r>
        <w:t xml:space="preserve">, zu vorstehen und vorfechten, und alle </w:t>
      </w:r>
      <w:proofErr w:type="spellStart"/>
      <w:r>
        <w:t>Irrthumb</w:t>
      </w:r>
      <w:proofErr w:type="spellEnd"/>
      <w:r>
        <w:t xml:space="preserve"> zu </w:t>
      </w:r>
      <w:proofErr w:type="spellStart"/>
      <w:r>
        <w:t>vordammen</w:t>
      </w:r>
      <w:proofErr w:type="spellEnd"/>
      <w:r>
        <w:t xml:space="preserve">. </w:t>
      </w:r>
    </w:p>
    <w:p w14:paraId="48A66F21" w14:textId="77777777" w:rsidR="007754C8" w:rsidRDefault="007754C8" w:rsidP="007754C8">
      <w:pPr>
        <w:pStyle w:val="StandardWeb"/>
      </w:pPr>
      <w:r>
        <w:t xml:space="preserve">66 Die dritte Mauer </w:t>
      </w:r>
    </w:p>
    <w:p w14:paraId="340218C2" w14:textId="77777777" w:rsidR="007754C8" w:rsidRDefault="007754C8" w:rsidP="007754C8">
      <w:pPr>
        <w:pStyle w:val="StandardWeb"/>
      </w:pPr>
      <w:r>
        <w:t xml:space="preserve">Die dritte Maur fällt von ihr </w:t>
      </w:r>
      <w:proofErr w:type="spellStart"/>
      <w:r>
        <w:t>selbs</w:t>
      </w:r>
      <w:proofErr w:type="spellEnd"/>
      <w:r>
        <w:t xml:space="preserve">, wo diese erste zwo fallen. Dann wo der Papst wider die Schrift handelt, sein wir schuldig der Schrift beizustehen, ihn strafen und zwingen nach dem Wort Christi Matth. 18,15: </w:t>
      </w:r>
      <w:proofErr w:type="spellStart"/>
      <w:r>
        <w:t>sundiget</w:t>
      </w:r>
      <w:proofErr w:type="spellEnd"/>
      <w:r>
        <w:t xml:space="preserve"> dein Bruder wider dich, so gang hin und sag's ihm zwischen dir und ihm allein; </w:t>
      </w:r>
      <w:proofErr w:type="spellStart"/>
      <w:r>
        <w:t>horet</w:t>
      </w:r>
      <w:proofErr w:type="spellEnd"/>
      <w:r>
        <w:t xml:space="preserve"> er dich </w:t>
      </w:r>
      <w:proofErr w:type="spellStart"/>
      <w:r>
        <w:t>nit</w:t>
      </w:r>
      <w:proofErr w:type="spellEnd"/>
      <w:r>
        <w:t xml:space="preserve">, so nimm noch einen oder zween zu dir; </w:t>
      </w:r>
      <w:proofErr w:type="spellStart"/>
      <w:r>
        <w:t>horet</w:t>
      </w:r>
      <w:proofErr w:type="spellEnd"/>
      <w:r>
        <w:t xml:space="preserve"> er die </w:t>
      </w:r>
      <w:proofErr w:type="spellStart"/>
      <w:r>
        <w:t>nit</w:t>
      </w:r>
      <w:proofErr w:type="spellEnd"/>
      <w:r>
        <w:t xml:space="preserve">, so sag es der Gemeine. </w:t>
      </w:r>
      <w:proofErr w:type="spellStart"/>
      <w:r>
        <w:t>Horet</w:t>
      </w:r>
      <w:proofErr w:type="spellEnd"/>
      <w:r>
        <w:t xml:space="preserve"> er die Gemeine </w:t>
      </w:r>
      <w:proofErr w:type="spellStart"/>
      <w:r>
        <w:t>nit</w:t>
      </w:r>
      <w:proofErr w:type="spellEnd"/>
      <w:r>
        <w:t xml:space="preserve">, so halt ihn als einen Heiden. </w:t>
      </w:r>
    </w:p>
    <w:p w14:paraId="4F7CA72A" w14:textId="77777777" w:rsidR="007754C8" w:rsidRDefault="007754C8" w:rsidP="007754C8">
      <w:pPr>
        <w:pStyle w:val="StandardWeb"/>
      </w:pPr>
      <w:r>
        <w:t xml:space="preserve">67 Hie wird befohlen einem </w:t>
      </w:r>
      <w:proofErr w:type="spellStart"/>
      <w:r>
        <w:t>iglichen</w:t>
      </w:r>
      <w:proofErr w:type="spellEnd"/>
      <w:r>
        <w:t xml:space="preserve"> Glied, </w:t>
      </w:r>
      <w:proofErr w:type="spellStart"/>
      <w:r>
        <w:t>fur</w:t>
      </w:r>
      <w:proofErr w:type="spellEnd"/>
      <w:r>
        <w:t xml:space="preserve"> das ander zu sorgen; wie vielmehr sollen wir darzu thun, wo ein gemein </w:t>
      </w:r>
      <w:proofErr w:type="spellStart"/>
      <w:r>
        <w:t>regiernd</w:t>
      </w:r>
      <w:proofErr w:type="spellEnd"/>
      <w:r>
        <w:t xml:space="preserve"> Glied </w:t>
      </w:r>
      <w:proofErr w:type="spellStart"/>
      <w:r>
        <w:t>ubel</w:t>
      </w:r>
      <w:proofErr w:type="spellEnd"/>
      <w:r>
        <w:t xml:space="preserve"> handelt, </w:t>
      </w:r>
      <w:proofErr w:type="spellStart"/>
      <w:r>
        <w:t>wilchs</w:t>
      </w:r>
      <w:proofErr w:type="spellEnd"/>
      <w:r>
        <w:t xml:space="preserve"> durch seinen Handel viel Schaden und </w:t>
      </w:r>
      <w:proofErr w:type="spellStart"/>
      <w:r>
        <w:t>Aegerniss</w:t>
      </w:r>
      <w:proofErr w:type="spellEnd"/>
      <w:r>
        <w:t xml:space="preserve"> gibt den andern. Soll ich ihn denn vorklagen </w:t>
      </w:r>
      <w:proofErr w:type="spellStart"/>
      <w:r>
        <w:t>fur</w:t>
      </w:r>
      <w:proofErr w:type="spellEnd"/>
      <w:r>
        <w:t xml:space="preserve"> der Gemeine, so muss ich sie ja zusammenbringen. Sie haben auch keinen Grund der Schrift, dass </w:t>
      </w:r>
      <w:proofErr w:type="spellStart"/>
      <w:r>
        <w:t>alein</w:t>
      </w:r>
      <w:proofErr w:type="spellEnd"/>
      <w:r>
        <w:t xml:space="preserve"> dem Papst </w:t>
      </w:r>
      <w:proofErr w:type="spellStart"/>
      <w:r>
        <w:t>gebuhr</w:t>
      </w:r>
      <w:proofErr w:type="spellEnd"/>
      <w:r>
        <w:t xml:space="preserve"> ein Concilium zu berufen oder bestätigen, dann allein ihre eigene Gesetz, die </w:t>
      </w:r>
      <w:proofErr w:type="spellStart"/>
      <w:r>
        <w:t>nit</w:t>
      </w:r>
      <w:proofErr w:type="spellEnd"/>
      <w:r>
        <w:t xml:space="preserve"> weiter gelten, dann so ferne sie </w:t>
      </w:r>
      <w:proofErr w:type="spellStart"/>
      <w:r>
        <w:t>nit</w:t>
      </w:r>
      <w:proofErr w:type="spellEnd"/>
      <w:r>
        <w:t xml:space="preserve"> schädlich sein der Christenheit und Gottis Gesetzen. </w:t>
      </w:r>
    </w:p>
    <w:p w14:paraId="7C25C42E" w14:textId="77777777" w:rsidR="007754C8" w:rsidRDefault="007754C8" w:rsidP="007754C8">
      <w:pPr>
        <w:pStyle w:val="StandardWeb"/>
      </w:pPr>
      <w:r>
        <w:t xml:space="preserve">68 Wo nu der Papst sträflich ist, </w:t>
      </w:r>
      <w:proofErr w:type="spellStart"/>
      <w:r>
        <w:t>horen</w:t>
      </w:r>
      <w:proofErr w:type="spellEnd"/>
      <w:r>
        <w:t xml:space="preserve"> solch Gesetz schon auf, dieweil es schädlich ist der Christenheit, ihn </w:t>
      </w:r>
      <w:proofErr w:type="spellStart"/>
      <w:r>
        <w:t>nit</w:t>
      </w:r>
      <w:proofErr w:type="spellEnd"/>
      <w:r>
        <w:t xml:space="preserve"> strafen durch ein Concilium. So lesen wir Apostg. 15,6, dass der Apostel Concilium </w:t>
      </w:r>
      <w:proofErr w:type="spellStart"/>
      <w:r>
        <w:t>nit</w:t>
      </w:r>
      <w:proofErr w:type="spellEnd"/>
      <w:r>
        <w:t xml:space="preserve"> St. Peter hat berufen, sondern alle Apostel und die </w:t>
      </w:r>
      <w:proofErr w:type="spellStart"/>
      <w:r>
        <w:t>Aeltisten</w:t>
      </w:r>
      <w:proofErr w:type="spellEnd"/>
      <w:r>
        <w:t xml:space="preserve">. </w:t>
      </w:r>
    </w:p>
    <w:p w14:paraId="4FE41551" w14:textId="77777777" w:rsidR="007754C8" w:rsidRDefault="007754C8" w:rsidP="007754C8">
      <w:pPr>
        <w:pStyle w:val="StandardWeb"/>
      </w:pPr>
      <w:r>
        <w:t xml:space="preserve">69 Wo nu St. Peter das allein hätt </w:t>
      </w:r>
      <w:proofErr w:type="spellStart"/>
      <w:r>
        <w:t>gebuhrt</w:t>
      </w:r>
      <w:proofErr w:type="spellEnd"/>
      <w:r>
        <w:t xml:space="preserve">, wäre das </w:t>
      </w:r>
      <w:proofErr w:type="spellStart"/>
      <w:r>
        <w:t>nit</w:t>
      </w:r>
      <w:proofErr w:type="spellEnd"/>
      <w:r>
        <w:t xml:space="preserve"> ein christlich Concilium, sondern ein </w:t>
      </w:r>
      <w:proofErr w:type="spellStart"/>
      <w:r>
        <w:t>ketzrisch</w:t>
      </w:r>
      <w:proofErr w:type="spellEnd"/>
      <w:r>
        <w:t xml:space="preserve"> </w:t>
      </w:r>
      <w:proofErr w:type="spellStart"/>
      <w:r>
        <w:t>Conciliabulum</w:t>
      </w:r>
      <w:proofErr w:type="spellEnd"/>
      <w:r>
        <w:t xml:space="preserve"> gewesen. Auch das </w:t>
      </w:r>
      <w:proofErr w:type="spellStart"/>
      <w:r>
        <w:t>beruhmbtiste</w:t>
      </w:r>
      <w:proofErr w:type="spellEnd"/>
      <w:r>
        <w:t xml:space="preserve"> Concilium </w:t>
      </w:r>
      <w:proofErr w:type="spellStart"/>
      <w:r>
        <w:t>Nicenum</w:t>
      </w:r>
      <w:proofErr w:type="spellEnd"/>
      <w:r>
        <w:t xml:space="preserve"> hat der Bischof zu Rom noch berufen noch bestätiget, sondern der Kaiser Konstantinus, und nach ihm viel ander Kaiser desselben gleichen </w:t>
      </w:r>
      <w:proofErr w:type="spellStart"/>
      <w:r>
        <w:t>than</w:t>
      </w:r>
      <w:proofErr w:type="spellEnd"/>
      <w:r>
        <w:t xml:space="preserve">, das doch die allerchristlichen Concilia gewesen sein. </w:t>
      </w:r>
    </w:p>
    <w:p w14:paraId="7C12A0F5" w14:textId="77777777" w:rsidR="007754C8" w:rsidRDefault="007754C8" w:rsidP="007754C8">
      <w:pPr>
        <w:pStyle w:val="StandardWeb"/>
      </w:pPr>
      <w:r>
        <w:t xml:space="preserve">70 Aber sollt der Papst allein die Gewalt haben, so mussten sie alle </w:t>
      </w:r>
      <w:proofErr w:type="spellStart"/>
      <w:r>
        <w:t>ketzrisch</w:t>
      </w:r>
      <w:proofErr w:type="spellEnd"/>
      <w:r>
        <w:t xml:space="preserve"> gewesen sein. Auch wenn ich ansehe die Concilia, die der Papst gemacht hat, find ich </w:t>
      </w:r>
      <w:proofErr w:type="spellStart"/>
      <w:r>
        <w:t>nit</w:t>
      </w:r>
      <w:proofErr w:type="spellEnd"/>
      <w:r>
        <w:t xml:space="preserve"> besonders, das drinnen ist </w:t>
      </w:r>
      <w:proofErr w:type="spellStart"/>
      <w:r>
        <w:t>ausgericht</w:t>
      </w:r>
      <w:proofErr w:type="spellEnd"/>
      <w:r>
        <w:t xml:space="preserve">. </w:t>
      </w:r>
    </w:p>
    <w:p w14:paraId="71B5E3B7" w14:textId="77777777" w:rsidR="007754C8" w:rsidRDefault="007754C8" w:rsidP="007754C8">
      <w:pPr>
        <w:pStyle w:val="StandardWeb"/>
      </w:pPr>
      <w:r>
        <w:t xml:space="preserve">71 </w:t>
      </w:r>
      <w:proofErr w:type="spellStart"/>
      <w:r>
        <w:t>Darumb</w:t>
      </w:r>
      <w:proofErr w:type="spellEnd"/>
      <w:r>
        <w:t xml:space="preserve">, </w:t>
      </w:r>
      <w:proofErr w:type="spellStart"/>
      <w:r>
        <w:t>wa</w:t>
      </w:r>
      <w:proofErr w:type="spellEnd"/>
      <w:r>
        <w:t xml:space="preserve"> es die Noth </w:t>
      </w:r>
      <w:proofErr w:type="spellStart"/>
      <w:r>
        <w:t>fodert</w:t>
      </w:r>
      <w:proofErr w:type="spellEnd"/>
      <w:r>
        <w:t xml:space="preserve">, und der Papst ärgerlich der Christenheit ist, soll darzu thun, wer am ersten kann, als ein treu Glied des ganzen </w:t>
      </w:r>
      <w:proofErr w:type="spellStart"/>
      <w:r>
        <w:t>Korpers</w:t>
      </w:r>
      <w:proofErr w:type="spellEnd"/>
      <w:r>
        <w:t xml:space="preserve">, dass ein recht frei Concilium werde. </w:t>
      </w:r>
      <w:proofErr w:type="spellStart"/>
      <w:r>
        <w:t>Wilch</w:t>
      </w:r>
      <w:proofErr w:type="spellEnd"/>
      <w:r>
        <w:t xml:space="preserve"> niemand so wohl </w:t>
      </w:r>
      <w:proofErr w:type="spellStart"/>
      <w:r>
        <w:t>vormag</w:t>
      </w:r>
      <w:proofErr w:type="spellEnd"/>
      <w:r>
        <w:t xml:space="preserve">, als das weltlich Schwerdt; sonderlich dieweil sie nu auch Mitchristen sein, Mitpriester, mitgeistlich, mitmächtig in allen Dingen, und soll ihre </w:t>
      </w:r>
      <w:proofErr w:type="spellStart"/>
      <w:r>
        <w:t>Ampt</w:t>
      </w:r>
      <w:proofErr w:type="spellEnd"/>
      <w:r>
        <w:t xml:space="preserve"> und Werk, das sie von Gott haben </w:t>
      </w:r>
      <w:proofErr w:type="spellStart"/>
      <w:r>
        <w:t>ubir</w:t>
      </w:r>
      <w:proofErr w:type="spellEnd"/>
      <w:r>
        <w:t xml:space="preserve"> </w:t>
      </w:r>
      <w:proofErr w:type="spellStart"/>
      <w:r>
        <w:t>idermann</w:t>
      </w:r>
      <w:proofErr w:type="spellEnd"/>
      <w:r>
        <w:t xml:space="preserve">, lassen frei gehen, wo es noth und nutz ist zu gehen. </w:t>
      </w:r>
    </w:p>
    <w:p w14:paraId="69EDE87A" w14:textId="77777777" w:rsidR="007754C8" w:rsidRDefault="007754C8" w:rsidP="007754C8">
      <w:pPr>
        <w:pStyle w:val="StandardWeb"/>
      </w:pPr>
      <w:r>
        <w:t xml:space="preserve">72 Wäre das </w:t>
      </w:r>
      <w:proofErr w:type="spellStart"/>
      <w:r>
        <w:t>nit</w:t>
      </w:r>
      <w:proofErr w:type="spellEnd"/>
      <w:r>
        <w:t xml:space="preserve"> ein </w:t>
      </w:r>
      <w:proofErr w:type="spellStart"/>
      <w:r>
        <w:t>unnaturlich</w:t>
      </w:r>
      <w:proofErr w:type="spellEnd"/>
      <w:r>
        <w:t xml:space="preserve"> </w:t>
      </w:r>
      <w:proofErr w:type="spellStart"/>
      <w:r>
        <w:t>Furnehmen</w:t>
      </w:r>
      <w:proofErr w:type="spellEnd"/>
      <w:r>
        <w:t xml:space="preserve">, so ein </w:t>
      </w:r>
      <w:proofErr w:type="spellStart"/>
      <w:r>
        <w:t>Feur</w:t>
      </w:r>
      <w:proofErr w:type="spellEnd"/>
      <w:r>
        <w:t xml:space="preserve"> in einer Stadt aufginge, und </w:t>
      </w:r>
      <w:proofErr w:type="spellStart"/>
      <w:r>
        <w:t>idermann</w:t>
      </w:r>
      <w:proofErr w:type="spellEnd"/>
      <w:r>
        <w:t xml:space="preserve"> sollt stille stehen, lassen </w:t>
      </w:r>
      <w:proofErr w:type="spellStart"/>
      <w:r>
        <w:t>fur</w:t>
      </w:r>
      <w:proofErr w:type="spellEnd"/>
      <w:r>
        <w:t xml:space="preserve"> und </w:t>
      </w:r>
      <w:proofErr w:type="spellStart"/>
      <w:r>
        <w:t>fur</w:t>
      </w:r>
      <w:proofErr w:type="spellEnd"/>
      <w:r>
        <w:t xml:space="preserve"> brennen, was do brennen mag, allein </w:t>
      </w:r>
      <w:proofErr w:type="spellStart"/>
      <w:r>
        <w:t>darumb</w:t>
      </w:r>
      <w:proofErr w:type="spellEnd"/>
      <w:r>
        <w:t xml:space="preserve">, dass sie </w:t>
      </w:r>
      <w:proofErr w:type="spellStart"/>
      <w:r>
        <w:t>nit</w:t>
      </w:r>
      <w:proofErr w:type="spellEnd"/>
      <w:r>
        <w:t xml:space="preserve"> die Macht des </w:t>
      </w:r>
      <w:proofErr w:type="spellStart"/>
      <w:r>
        <w:t>Burgemeisters</w:t>
      </w:r>
      <w:proofErr w:type="spellEnd"/>
      <w:r>
        <w:t xml:space="preserve"> hätten, oder das </w:t>
      </w:r>
      <w:proofErr w:type="spellStart"/>
      <w:r>
        <w:t>Feur</w:t>
      </w:r>
      <w:proofErr w:type="spellEnd"/>
      <w:r>
        <w:t xml:space="preserve"> </w:t>
      </w:r>
      <w:proofErr w:type="spellStart"/>
      <w:r>
        <w:t>vielleich</w:t>
      </w:r>
      <w:proofErr w:type="spellEnd"/>
      <w:r>
        <w:t xml:space="preserve"> an des </w:t>
      </w:r>
      <w:proofErr w:type="spellStart"/>
      <w:r>
        <w:t>Burgemeisters</w:t>
      </w:r>
      <w:proofErr w:type="spellEnd"/>
      <w:r>
        <w:t xml:space="preserve"> Haus </w:t>
      </w:r>
      <w:proofErr w:type="spellStart"/>
      <w:r>
        <w:t>anhube</w:t>
      </w:r>
      <w:proofErr w:type="spellEnd"/>
      <w:r>
        <w:t xml:space="preserve">? Ist </w:t>
      </w:r>
      <w:proofErr w:type="spellStart"/>
      <w:r>
        <w:t>nit</w:t>
      </w:r>
      <w:proofErr w:type="spellEnd"/>
      <w:r>
        <w:t xml:space="preserve"> hie ein </w:t>
      </w:r>
      <w:proofErr w:type="spellStart"/>
      <w:r>
        <w:t>iglicher</w:t>
      </w:r>
      <w:proofErr w:type="spellEnd"/>
      <w:r>
        <w:t xml:space="preserve"> Burger schuldig, die andern zu bewegen und berufen? </w:t>
      </w:r>
    </w:p>
    <w:p w14:paraId="66FC7A0B" w14:textId="77777777" w:rsidR="007754C8" w:rsidRDefault="007754C8" w:rsidP="007754C8">
      <w:pPr>
        <w:pStyle w:val="StandardWeb"/>
      </w:pPr>
      <w:r>
        <w:t xml:space="preserve">73 Wie vielmehr soll das in der geistlichen Stadt Christi geschehen, so ein </w:t>
      </w:r>
      <w:proofErr w:type="spellStart"/>
      <w:r>
        <w:t>Feur</w:t>
      </w:r>
      <w:proofErr w:type="spellEnd"/>
      <w:r>
        <w:t xml:space="preserve"> des </w:t>
      </w:r>
      <w:proofErr w:type="spellStart"/>
      <w:r>
        <w:t>Aegerniss</w:t>
      </w:r>
      <w:proofErr w:type="spellEnd"/>
      <w:r>
        <w:t xml:space="preserve"> sich erhebt, es sei an des Papsts Regiment, oder wo es wolle. Desselben gleichen geschicht auch, so die Feind eine Stadt </w:t>
      </w:r>
      <w:proofErr w:type="spellStart"/>
      <w:r>
        <w:t>uberfielen</w:t>
      </w:r>
      <w:proofErr w:type="spellEnd"/>
      <w:r>
        <w:t xml:space="preserve">: da vordienet der Ehr und Dank, der die andern am ersten aufbringt. </w:t>
      </w:r>
      <w:proofErr w:type="spellStart"/>
      <w:r>
        <w:t>Warumb</w:t>
      </w:r>
      <w:proofErr w:type="spellEnd"/>
      <w:r>
        <w:t xml:space="preserve"> sollt denn der </w:t>
      </w:r>
      <w:proofErr w:type="spellStart"/>
      <w:r>
        <w:t>nit</w:t>
      </w:r>
      <w:proofErr w:type="spellEnd"/>
      <w:r>
        <w:t xml:space="preserve"> Ehre vordienen, der die höllischen Feind </w:t>
      </w:r>
      <w:proofErr w:type="spellStart"/>
      <w:r>
        <w:t>vorkundet</w:t>
      </w:r>
      <w:proofErr w:type="spellEnd"/>
      <w:r>
        <w:t xml:space="preserve">, und die Christen erweckt und beruft? </w:t>
      </w:r>
    </w:p>
    <w:p w14:paraId="7EE2DD25" w14:textId="77777777" w:rsidR="007754C8" w:rsidRDefault="007754C8" w:rsidP="007754C8">
      <w:pPr>
        <w:pStyle w:val="StandardWeb"/>
      </w:pPr>
      <w:r>
        <w:t xml:space="preserve">74 Dass sie aber ihre Gewalt </w:t>
      </w:r>
      <w:proofErr w:type="spellStart"/>
      <w:r>
        <w:t>ruhmen</w:t>
      </w:r>
      <w:proofErr w:type="spellEnd"/>
      <w:r>
        <w:t xml:space="preserve">, der sich's </w:t>
      </w:r>
      <w:proofErr w:type="spellStart"/>
      <w:r>
        <w:t>nit</w:t>
      </w:r>
      <w:proofErr w:type="spellEnd"/>
      <w:r>
        <w:t xml:space="preserve"> zieme </w:t>
      </w:r>
      <w:proofErr w:type="spellStart"/>
      <w:r>
        <w:t>wiederzufechten</w:t>
      </w:r>
      <w:proofErr w:type="spellEnd"/>
      <w:r>
        <w:t xml:space="preserve">, ist gar nichts </w:t>
      </w:r>
      <w:proofErr w:type="spellStart"/>
      <w:r>
        <w:t>gered't</w:t>
      </w:r>
      <w:proofErr w:type="spellEnd"/>
      <w:r>
        <w:t xml:space="preserve">. Es hat niemand in der Christenheit Gewalt, Schaden zu thun, oder Schaden zu wehren vorbieten. Es ist kein Gewalt in der Kirchen denn nur zur Besserung; </w:t>
      </w:r>
      <w:proofErr w:type="spellStart"/>
      <w:r>
        <w:t>drumb</w:t>
      </w:r>
      <w:proofErr w:type="spellEnd"/>
      <w:r>
        <w:t xml:space="preserve"> wo sich der Papst wollt der Gewalt brauchen, zu wehren ein frei Concilium zu machen, damit vorhindert </w:t>
      </w:r>
      <w:proofErr w:type="spellStart"/>
      <w:r>
        <w:t>wurd</w:t>
      </w:r>
      <w:proofErr w:type="spellEnd"/>
      <w:r>
        <w:t xml:space="preserve"> die Besserung der Kirchen; so sollen wir ihn und seine Gewalt </w:t>
      </w:r>
      <w:proofErr w:type="spellStart"/>
      <w:r>
        <w:t>nit</w:t>
      </w:r>
      <w:proofErr w:type="spellEnd"/>
      <w:r>
        <w:t xml:space="preserve"> ansehen; und wo er bannen und donnern </w:t>
      </w:r>
      <w:proofErr w:type="spellStart"/>
      <w:r>
        <w:t>wurd</w:t>
      </w:r>
      <w:proofErr w:type="spellEnd"/>
      <w:r>
        <w:t xml:space="preserve">, sollt man das </w:t>
      </w:r>
      <w:proofErr w:type="spellStart"/>
      <w:r>
        <w:t>furachten</w:t>
      </w:r>
      <w:proofErr w:type="spellEnd"/>
      <w:r>
        <w:t xml:space="preserve"> als eins tollen Menschen </w:t>
      </w:r>
      <w:proofErr w:type="spellStart"/>
      <w:r>
        <w:t>Furnehmen</w:t>
      </w:r>
      <w:proofErr w:type="spellEnd"/>
      <w:r>
        <w:t xml:space="preserve">, und ihn in Gottis </w:t>
      </w:r>
      <w:proofErr w:type="spellStart"/>
      <w:r>
        <w:t>Zuvorsicht</w:t>
      </w:r>
      <w:proofErr w:type="spellEnd"/>
      <w:r>
        <w:t xml:space="preserve"> </w:t>
      </w:r>
      <w:proofErr w:type="spellStart"/>
      <w:r>
        <w:t>wiederumb</w:t>
      </w:r>
      <w:proofErr w:type="spellEnd"/>
      <w:r>
        <w:t xml:space="preserve"> bannen und treiben, wie man mag. </w:t>
      </w:r>
    </w:p>
    <w:p w14:paraId="604ADCE2" w14:textId="77777777" w:rsidR="007754C8" w:rsidRDefault="007754C8" w:rsidP="007754C8">
      <w:pPr>
        <w:pStyle w:val="StandardWeb"/>
      </w:pPr>
      <w:r>
        <w:t xml:space="preserve">75 Dann solch seine </w:t>
      </w:r>
      <w:proofErr w:type="spellStart"/>
      <w:r>
        <w:t>vormessene</w:t>
      </w:r>
      <w:proofErr w:type="spellEnd"/>
      <w:r>
        <w:t xml:space="preserve"> Gewalt ist nichts, er hat sie auch </w:t>
      </w:r>
      <w:proofErr w:type="spellStart"/>
      <w:r>
        <w:t>nit</w:t>
      </w:r>
      <w:proofErr w:type="spellEnd"/>
      <w:r>
        <w:t xml:space="preserve">, und wird bald mit einen Spruch der Schrift niedergelegt. Denn Paulus 2 Cor. 10,8 sagt: Gott hat uns Gewalt geben, </w:t>
      </w:r>
      <w:proofErr w:type="spellStart"/>
      <w:r>
        <w:t>nit</w:t>
      </w:r>
      <w:proofErr w:type="spellEnd"/>
      <w:r>
        <w:t xml:space="preserve"> zu vorderben, sondern zu bessern die Christenheit. Wer will </w:t>
      </w:r>
      <w:proofErr w:type="spellStart"/>
      <w:r>
        <w:t>uber</w:t>
      </w:r>
      <w:proofErr w:type="spellEnd"/>
      <w:r>
        <w:t xml:space="preserve"> diesen Spruch hupfen? Des Teufels und Endchrists Gewalt ist's, die do wehret, was zur Besserung dienet der Christenheit; </w:t>
      </w:r>
      <w:proofErr w:type="spellStart"/>
      <w:r>
        <w:t>darumb</w:t>
      </w:r>
      <w:proofErr w:type="spellEnd"/>
      <w:r>
        <w:t xml:space="preserve"> ihr gar </w:t>
      </w:r>
      <w:proofErr w:type="spellStart"/>
      <w:r>
        <w:t>nit</w:t>
      </w:r>
      <w:proofErr w:type="spellEnd"/>
      <w:r>
        <w:t xml:space="preserve"> zu folgen, sondern widerzustehen ist, mit Leib, Gut, und allem, was wir </w:t>
      </w:r>
      <w:proofErr w:type="spellStart"/>
      <w:r>
        <w:t>vormugen</w:t>
      </w:r>
      <w:proofErr w:type="spellEnd"/>
      <w:r>
        <w:t xml:space="preserve">. </w:t>
      </w:r>
    </w:p>
    <w:p w14:paraId="3308C177" w14:textId="77777777" w:rsidR="007754C8" w:rsidRDefault="007754C8" w:rsidP="007754C8">
      <w:pPr>
        <w:pStyle w:val="StandardWeb"/>
      </w:pPr>
      <w:r>
        <w:t xml:space="preserve">76 Und wo gleich ein Wunderzeichen </w:t>
      </w:r>
      <w:proofErr w:type="spellStart"/>
      <w:r>
        <w:t>fur</w:t>
      </w:r>
      <w:proofErr w:type="spellEnd"/>
      <w:r>
        <w:t xml:space="preserve"> den Papst wider die weltlich Gewalt geschähe, oder jemand en Plag </w:t>
      </w:r>
      <w:proofErr w:type="spellStart"/>
      <w:r>
        <w:t>widerfuhre</w:t>
      </w:r>
      <w:proofErr w:type="spellEnd"/>
      <w:r>
        <w:t xml:space="preserve">, wie </w:t>
      </w:r>
      <w:proofErr w:type="spellStart"/>
      <w:r>
        <w:t>etlichmal</w:t>
      </w:r>
      <w:proofErr w:type="spellEnd"/>
      <w:r>
        <w:t xml:space="preserve"> sie </w:t>
      </w:r>
      <w:proofErr w:type="spellStart"/>
      <w:r>
        <w:t>ruhmen</w:t>
      </w:r>
      <w:proofErr w:type="spellEnd"/>
      <w:r>
        <w:t xml:space="preserve">, geschehen sei, soll man </w:t>
      </w:r>
      <w:proofErr w:type="spellStart"/>
      <w:r>
        <w:t>dasselb</w:t>
      </w:r>
      <w:proofErr w:type="spellEnd"/>
      <w:r>
        <w:t xml:space="preserve"> </w:t>
      </w:r>
      <w:proofErr w:type="spellStart"/>
      <w:r>
        <w:t>nit</w:t>
      </w:r>
      <w:proofErr w:type="spellEnd"/>
      <w:r>
        <w:t xml:space="preserve"> anders achten, dann als durch den Teufel geschehen, </w:t>
      </w:r>
      <w:proofErr w:type="spellStart"/>
      <w:r>
        <w:t>umb</w:t>
      </w:r>
      <w:proofErr w:type="spellEnd"/>
      <w:r>
        <w:t xml:space="preserve"> unsers Glaubens zu Gott Gebrechen. </w:t>
      </w:r>
    </w:p>
    <w:p w14:paraId="71F2B344" w14:textId="77777777" w:rsidR="007754C8" w:rsidRDefault="007754C8" w:rsidP="007754C8">
      <w:pPr>
        <w:pStyle w:val="StandardWeb"/>
      </w:pPr>
      <w:r>
        <w:t xml:space="preserve">77 Wie </w:t>
      </w:r>
      <w:proofErr w:type="spellStart"/>
      <w:r>
        <w:t>dasselb</w:t>
      </w:r>
      <w:proofErr w:type="spellEnd"/>
      <w:r>
        <w:t xml:space="preserve"> Christus </w:t>
      </w:r>
      <w:proofErr w:type="spellStart"/>
      <w:r>
        <w:t>vorkundigt</w:t>
      </w:r>
      <w:proofErr w:type="spellEnd"/>
      <w:r>
        <w:t xml:space="preserve"> hat Matth. 24,23: es werden </w:t>
      </w:r>
      <w:proofErr w:type="spellStart"/>
      <w:r>
        <w:t>kummen</w:t>
      </w:r>
      <w:proofErr w:type="spellEnd"/>
      <w:r>
        <w:t xml:space="preserve"> in meinem Namen falsche Christen und falsche Propheten, Zeichen und Wunder thun, dass sie auch die </w:t>
      </w:r>
      <w:proofErr w:type="spellStart"/>
      <w:r>
        <w:t>Auserwähleten</w:t>
      </w:r>
      <w:proofErr w:type="spellEnd"/>
      <w:r>
        <w:t xml:space="preserve"> mochten vorfuhren, und St. Paul sagt 2 Thessal. </w:t>
      </w:r>
      <w:proofErr w:type="spellStart"/>
      <w:r>
        <w:t>2,9f</w:t>
      </w:r>
      <w:proofErr w:type="spellEnd"/>
      <w:r>
        <w:t xml:space="preserve">, dass der Endchrist werde durch </w:t>
      </w:r>
      <w:proofErr w:type="spellStart"/>
      <w:r>
        <w:t>Satanam</w:t>
      </w:r>
      <w:proofErr w:type="spellEnd"/>
      <w:r>
        <w:t xml:space="preserve"> mächtig sein in falschen Wunderzeichen. </w:t>
      </w:r>
    </w:p>
    <w:p w14:paraId="06D42B06" w14:textId="77777777" w:rsidR="007754C8" w:rsidRDefault="007754C8" w:rsidP="007754C8">
      <w:pPr>
        <w:pStyle w:val="StandardWeb"/>
      </w:pPr>
      <w:r>
        <w:t xml:space="preserve">78 </w:t>
      </w:r>
      <w:proofErr w:type="spellStart"/>
      <w:r>
        <w:t>Drumb</w:t>
      </w:r>
      <w:proofErr w:type="spellEnd"/>
      <w:r>
        <w:t xml:space="preserve"> lasset uns das fest halten: christliche Gewalt mag nichts wider Christum; wie St. Paul sagt (2. Cor. 13,8): wir </w:t>
      </w:r>
      <w:proofErr w:type="spellStart"/>
      <w:r>
        <w:t>vormugen</w:t>
      </w:r>
      <w:proofErr w:type="spellEnd"/>
      <w:r>
        <w:t xml:space="preserve"> nichts wider Christum, sondern </w:t>
      </w:r>
      <w:proofErr w:type="spellStart"/>
      <w:r>
        <w:t>fur</w:t>
      </w:r>
      <w:proofErr w:type="spellEnd"/>
      <w:r>
        <w:t xml:space="preserve"> Christum zu thun. Thut sie aber etwas wider Christum, so ist sie des Endchrists und Teufels Gewalt, und sollt sie Wunder und Plagen regnen und schlossen. Wunder und Plagen bewähren nichts, sonderlich in dieser letzten </w:t>
      </w:r>
      <w:proofErr w:type="spellStart"/>
      <w:r>
        <w:t>ärgisten</w:t>
      </w:r>
      <w:proofErr w:type="spellEnd"/>
      <w:r>
        <w:t xml:space="preserve"> Zeit, von </w:t>
      </w:r>
      <w:proofErr w:type="spellStart"/>
      <w:r>
        <w:t>wilcher</w:t>
      </w:r>
      <w:proofErr w:type="spellEnd"/>
      <w:r>
        <w:t xml:space="preserve"> falsche Wunder </w:t>
      </w:r>
      <w:proofErr w:type="spellStart"/>
      <w:r>
        <w:t>vorkundet</w:t>
      </w:r>
      <w:proofErr w:type="spellEnd"/>
      <w:r>
        <w:t xml:space="preserve"> sein in aller Schrift, (2 Thess. 2,9.10). </w:t>
      </w:r>
      <w:proofErr w:type="spellStart"/>
      <w:r>
        <w:t>Drumb</w:t>
      </w:r>
      <w:proofErr w:type="spellEnd"/>
      <w:r>
        <w:t xml:space="preserve"> </w:t>
      </w:r>
      <w:proofErr w:type="spellStart"/>
      <w:r>
        <w:t>mussen</w:t>
      </w:r>
      <w:proofErr w:type="spellEnd"/>
      <w:r>
        <w:t xml:space="preserve"> wir uns an die Wort Gottis halten mit festem Glauben, so wird der Teufel seine Wunder wohl lassen. </w:t>
      </w:r>
    </w:p>
    <w:p w14:paraId="4F893797" w14:textId="15A7EF23" w:rsidR="0022039F" w:rsidRDefault="007754C8" w:rsidP="007754C8">
      <w:pPr>
        <w:pStyle w:val="StandardWeb"/>
      </w:pPr>
      <w:r>
        <w:t xml:space="preserve">79 Hiemit, hoff ich, soll das falsch </w:t>
      </w:r>
      <w:proofErr w:type="spellStart"/>
      <w:r>
        <w:t>lugendhaftige</w:t>
      </w:r>
      <w:proofErr w:type="spellEnd"/>
      <w:r>
        <w:t xml:space="preserve"> Schrecken, damit uns nu lange Zeit die Romer haben </w:t>
      </w:r>
      <w:proofErr w:type="spellStart"/>
      <w:r>
        <w:t>schuchter</w:t>
      </w:r>
      <w:proofErr w:type="spellEnd"/>
      <w:r>
        <w:t xml:space="preserve"> und </w:t>
      </w:r>
      <w:proofErr w:type="spellStart"/>
      <w:r>
        <w:t>blod</w:t>
      </w:r>
      <w:proofErr w:type="spellEnd"/>
      <w:r>
        <w:t xml:space="preserve"> Gewissen gemacht, </w:t>
      </w:r>
      <w:proofErr w:type="spellStart"/>
      <w:r>
        <w:t>ernieder</w:t>
      </w:r>
      <w:proofErr w:type="spellEnd"/>
      <w:r>
        <w:t xml:space="preserve"> liegen. Und dass sie mit uns allen gleich dem Schwerdt unterworfen sein, die Schrift </w:t>
      </w:r>
      <w:proofErr w:type="spellStart"/>
      <w:r>
        <w:t>nit</w:t>
      </w:r>
      <w:proofErr w:type="spellEnd"/>
      <w:r>
        <w:t xml:space="preserve"> Macht haben auszulegen durch lauter Gewalt, ohn Kunst, und keinen Gewalt haben ein Concilium zu wehren, oder noch ihrem Muthwillen pfänden, vorpflichten, und seine Freiheit nehmen; und wo sie das thun, dass sie wahrhaftig des Endchrists und Teufels Gemeinschaft sein, nichts von Christo, denn den Namen haben. </w:t>
      </w:r>
    </w:p>
    <w:p w14:paraId="5E266D73" w14:textId="77777777" w:rsidR="00D5498D" w:rsidRPr="00D5498D" w:rsidRDefault="007166CE" w:rsidP="008E63BE">
      <w:pPr>
        <w:pStyle w:val="berschrift1"/>
      </w:pPr>
      <w:r>
        <w:br w:type="page"/>
      </w:r>
      <w:r w:rsidR="00D5498D" w:rsidRPr="00D5498D">
        <w:t>Quellen:</w:t>
      </w:r>
    </w:p>
    <w:p w14:paraId="0341CD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E77DF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7CC21C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D388F6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DE35B6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635921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031A3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B6281F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D20BC7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BEA2FD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23AB5E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1624F57" w14:textId="028AE9C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4C8"/>
    <w:rsid w:val="00082307"/>
    <w:rsid w:val="000C66E5"/>
    <w:rsid w:val="001F54C4"/>
    <w:rsid w:val="0022039F"/>
    <w:rsid w:val="00272484"/>
    <w:rsid w:val="00297F83"/>
    <w:rsid w:val="002E6D11"/>
    <w:rsid w:val="00381C0C"/>
    <w:rsid w:val="00537F59"/>
    <w:rsid w:val="007166CE"/>
    <w:rsid w:val="007754C8"/>
    <w:rsid w:val="007E1779"/>
    <w:rsid w:val="0083667B"/>
    <w:rsid w:val="008D7463"/>
    <w:rsid w:val="008E417E"/>
    <w:rsid w:val="008E63BE"/>
    <w:rsid w:val="00C35859"/>
    <w:rsid w:val="00CC4EAC"/>
    <w:rsid w:val="00D14D4F"/>
    <w:rsid w:val="00D5498D"/>
    <w:rsid w:val="00DA3364"/>
    <w:rsid w:val="00FE651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C232B"/>
  <w15:chartTrackingRefBased/>
  <w15:docId w15:val="{E9B0E248-DE7C-4518-A54C-DAAE0337F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7754C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08593155">
      <w:bodyDiv w:val="1"/>
      <w:marLeft w:val="0"/>
      <w:marRight w:val="0"/>
      <w:marTop w:val="0"/>
      <w:marBottom w:val="0"/>
      <w:divBdr>
        <w:top w:val="none" w:sz="0" w:space="0" w:color="auto"/>
        <w:left w:val="none" w:sz="0" w:space="0" w:color="auto"/>
        <w:bottom w:val="none" w:sz="0" w:space="0" w:color="auto"/>
        <w:right w:val="none" w:sz="0" w:space="0" w:color="auto"/>
      </w:divBdr>
    </w:div>
    <w:div w:id="1805656363">
      <w:bodyDiv w:val="1"/>
      <w:marLeft w:val="0"/>
      <w:marRight w:val="0"/>
      <w:marTop w:val="0"/>
      <w:marBottom w:val="0"/>
      <w:divBdr>
        <w:top w:val="none" w:sz="0" w:space="0" w:color="auto"/>
        <w:left w:val="none" w:sz="0" w:space="0" w:color="auto"/>
        <w:bottom w:val="none" w:sz="0" w:space="0" w:color="auto"/>
        <w:right w:val="none" w:sz="0" w:space="0" w:color="auto"/>
      </w:divBdr>
      <w:divsChild>
        <w:div w:id="7999581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4514</Words>
  <Characters>28440</Characters>
  <Application>Microsoft Office Word</Application>
  <DocSecurity>0</DocSecurity>
  <Lines>237</Lines>
  <Paragraphs>65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Luther, Martin - An den christlichen Adel deutscher Nation von des christlichen </vt:lpstr>
      <vt:lpstr>Vorwort</vt:lpstr>
      <vt:lpstr>Luther, Martin - An den christlichen Adel deutscher Nation von des christlichen </vt:lpstr>
      <vt:lpstr>Quellen:</vt:lpstr>
    </vt:vector>
  </TitlesOfParts>
  <LinksUpToDate>false</LinksUpToDate>
  <CharactersWithSpaces>32889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2020-12-01T06:20:00Z</dcterms:created>
  <dcterms:modified xsi:type="dcterms:W3CDTF">2020-12-02T18:31:00Z</dcterms:modified>
  <dc:title>An den christlichen Adel deutscher Nation</dc:title>
  <dc:creator>Luther, Martin</dc:creator>
  <dc:language>de</dc:language>
</cp:coreProperties>
</file>